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D79A2" w14:textId="77777777" w:rsidR="003E4793" w:rsidRPr="000B4EB5" w:rsidRDefault="003E4793" w:rsidP="000B4EB5">
      <w:pPr>
        <w:pStyle w:val="Heading2"/>
        <w:keepNext w:val="0"/>
        <w:keepLines w:val="0"/>
        <w:suppressAutoHyphens/>
        <w:spacing w:before="0" w:line="240" w:lineRule="auto"/>
        <w:jc w:val="both"/>
        <w:rPr>
          <w:rFonts w:ascii="Verdana" w:hAnsi="Verdana"/>
          <w:bCs w:val="0"/>
          <w:color w:val="000000"/>
          <w:sz w:val="32"/>
          <w:lang w:val="ru-RU"/>
        </w:rPr>
      </w:pPr>
      <w:r w:rsidRPr="000B4EB5">
        <w:rPr>
          <w:rFonts w:ascii="Verdana" w:hAnsi="Verdana"/>
          <w:color w:val="000000"/>
          <w:sz w:val="32"/>
          <w:lang w:val="ru-RU"/>
        </w:rPr>
        <w:t>Загадай звезду</w:t>
      </w:r>
    </w:p>
    <w:p w14:paraId="282E306B" w14:textId="77777777" w:rsidR="003B59A2" w:rsidRPr="000B4EB5" w:rsidRDefault="003B59A2" w:rsidP="000B4EB5">
      <w:pPr>
        <w:suppressAutoHyphens/>
        <w:spacing w:after="0" w:line="240" w:lineRule="auto"/>
        <w:jc w:val="both"/>
        <w:rPr>
          <w:rFonts w:ascii="Verdana" w:hAnsi="Verdana"/>
          <w:color w:val="000000"/>
          <w:sz w:val="24"/>
          <w:lang w:val="ru-RU"/>
        </w:rPr>
      </w:pPr>
      <w:r w:rsidRPr="000B4EB5">
        <w:rPr>
          <w:rFonts w:ascii="Verdana" w:hAnsi="Verdana"/>
          <w:color w:val="000000"/>
          <w:sz w:val="24"/>
          <w:lang w:val="ru-RU"/>
        </w:rPr>
        <w:t>Роберт Янг</w:t>
      </w:r>
    </w:p>
    <w:p w14:paraId="67C0262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p>
    <w:p w14:paraId="51855C98" w14:textId="77777777" w:rsidR="003E4793" w:rsidRPr="000B4EB5" w:rsidRDefault="003E4793" w:rsidP="000B4EB5">
      <w:pPr>
        <w:pStyle w:val="Epigraph"/>
        <w:widowControl/>
        <w:suppressAutoHyphens/>
        <w:spacing w:after="60"/>
        <w:ind w:left="1701" w:firstLine="0"/>
        <w:rPr>
          <w:rFonts w:ascii="Verdana" w:hAnsi="Verdana"/>
          <w:color w:val="000000"/>
          <w:sz w:val="20"/>
        </w:rPr>
      </w:pPr>
      <w:r w:rsidRPr="000B4EB5">
        <w:rPr>
          <w:rFonts w:ascii="Verdana" w:hAnsi="Verdana"/>
          <w:color w:val="000000"/>
          <w:sz w:val="20"/>
        </w:rPr>
        <w:t>...всякое наше созерцание есть только представление о явлении.... вещи, которые мы созерцаем, сами по себе не таковы, как мы их созерцаем, и... отношения их сами по себе не таковы, как они нам являются, и если бы мы устранили наш субъект или же только субъективные свойства наших чувств вообще, то все свойства объектов и все отношения их в пространстве и времени, и даже само пространство и время исчезли бы...</w:t>
      </w:r>
    </w:p>
    <w:p w14:paraId="043E21AB" w14:textId="77777777" w:rsidR="003E4793" w:rsidRPr="000B4EB5" w:rsidRDefault="003E4793" w:rsidP="000B4EB5">
      <w:pPr>
        <w:pStyle w:val="EpigraphAuthor"/>
        <w:widowControl/>
        <w:suppressAutoHyphens/>
        <w:ind w:left="1701" w:firstLine="0"/>
        <w:rPr>
          <w:rFonts w:ascii="Verdana" w:hAnsi="Verdana"/>
          <w:b w:val="0"/>
          <w:color w:val="000000"/>
          <w:sz w:val="20"/>
        </w:rPr>
      </w:pPr>
      <w:r w:rsidRPr="000B4EB5">
        <w:rPr>
          <w:rFonts w:ascii="Verdana" w:hAnsi="Verdana"/>
          <w:b w:val="0"/>
          <w:color w:val="000000"/>
          <w:sz w:val="20"/>
        </w:rPr>
        <w:t>Иммануил Кант «Критика чистого разума»</w:t>
      </w:r>
      <w:r w:rsidRPr="000B4EB5">
        <w:rPr>
          <w:rFonts w:ascii="Verdana" w:hAnsi="Verdana"/>
          <w:b w:val="0"/>
          <w:color w:val="000000"/>
          <w:sz w:val="20"/>
          <w:vertAlign w:val="superscript"/>
          <w:lang w:val="en-US"/>
        </w:rPr>
        <w:footnoteReference w:id="1"/>
      </w:r>
    </w:p>
    <w:p w14:paraId="5E9E468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p>
    <w:p w14:paraId="7905A095" w14:textId="1C351B91" w:rsidR="003E4793" w:rsidRPr="000B4EB5" w:rsidRDefault="003E4793" w:rsidP="000B4EB5">
      <w:pPr>
        <w:pStyle w:val="Heading3"/>
        <w:keepLines w:val="0"/>
        <w:suppressAutoHyphens/>
        <w:spacing w:before="0" w:line="240" w:lineRule="auto"/>
        <w:jc w:val="both"/>
        <w:rPr>
          <w:rFonts w:ascii="Verdana" w:hAnsi="Verdana"/>
          <w:b w:val="0"/>
          <w:color w:val="000000"/>
          <w:sz w:val="20"/>
          <w:lang w:val="ru-RU"/>
        </w:rPr>
      </w:pPr>
      <w:r w:rsidRPr="000B4EB5">
        <w:rPr>
          <w:rFonts w:ascii="Verdana" w:hAnsi="Verdana"/>
          <w:b w:val="0"/>
          <w:color w:val="000000"/>
          <w:sz w:val="20"/>
        </w:rPr>
        <w:t>I</w:t>
      </w:r>
    </w:p>
    <w:p w14:paraId="67EE5CA7" w14:textId="77777777" w:rsidR="003E4793" w:rsidRPr="000B4EB5" w:rsidRDefault="003E4793" w:rsidP="000B4EB5">
      <w:pPr>
        <w:keepNext/>
        <w:suppressAutoHyphens/>
        <w:spacing w:after="0" w:line="240" w:lineRule="auto"/>
        <w:ind w:firstLine="283"/>
        <w:jc w:val="both"/>
        <w:rPr>
          <w:rFonts w:ascii="Verdana" w:hAnsi="Verdana"/>
          <w:color w:val="000000"/>
          <w:sz w:val="20"/>
          <w:lang w:val="ru-RU"/>
        </w:rPr>
      </w:pPr>
    </w:p>
    <w:p w14:paraId="3E655B7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часами бродил по улицам нижнего города, не сознавая, что делаю. К исходу дня добрался до гетто, и когда уже сгущались ноябрьские сумерки, подошел к лачуге, которую делил с Актусом.</w:t>
      </w:r>
    </w:p>
    <w:p w14:paraId="5173CF0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не мог поверить, у меня просто не укладывалось в голове, что на афише у входа в «Театр стриптиза» была та самая девушка, о которой я грезил больше восьми лет. Как такое возможно? Как заставить себя осознать, что моя богиня бездны на самом деле всего лишь любовница какого-то аристократа-военного, жалкая подиумная шлюха, которая подставляет свое тело огням рампы, теша самолюбие хозяина.</w:t>
      </w:r>
    </w:p>
    <w:p w14:paraId="62DA531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Когда я вошел, Актус словно почувствовал мое настроение. Однако его уродливое лицо осталось бесстрастным, и он не задал ни вопроса. Просто встал из-за стола, зажег фонарь, свисающий с покоробленной железной крыши, и снова уселся. Я снял старенькую куртку и опустился напротив.</w:t>
      </w:r>
    </w:p>
    <w:p w14:paraId="6CB1F2B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Рассказал об афише. От долгой прогулки разнилась искалеченная нога, вплетая новую боль в мои мучительные мысли. Когда я закончил, Актус не выказал ни капли удивления, как, впрочем, и сочувствия.</w:t>
      </w:r>
    </w:p>
    <w:p w14:paraId="01B854A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Он просто сказал:</w:t>
      </w:r>
    </w:p>
    <w:p w14:paraId="179386B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Тебе бы радоваться, Алан. Теперь ты знаешь, что девушка из твоего сна реальна.</w:t>
      </w:r>
    </w:p>
    <w:p w14:paraId="11A41FB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покачал головой.</w:t>
      </w:r>
    </w:p>
    <w:p w14:paraId="60612B9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Там было только изображение, а не она сама. Даже не фотография, а просто похабная картинка. Я не могу принять это как доказательство ее существования.</w:t>
      </w:r>
    </w:p>
    <w:p w14:paraId="0AD1E24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Не можешь, потому что не хочешь. Ты идеализировал эту девушку, наградил ее всеми мыслимыми женскими добродетелями. А теперь, когда она не оправдала твоих ожиданий, подозреваешь в отсутствии тех качеств, что ей приписал. Вот и не можешь ее принять. Однако, боюсь, у тебя нет выбора, Алан. Посуди сам, как она может быть другой? Нам следовало давным-давно догадаться, что если девушка из твоего сна существует в нашей реальности, то единственно как стриптизерша и любовница аристократа.</w:t>
      </w:r>
    </w:p>
    <w:p w14:paraId="30E1730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Желтый свет фонаря выхватывал из темноты резкие черты лица напротив. Глаза под нависшими глыбами кустистых бровей, тени под выступающими кряжами скул. Лицо скорее неандертальское, чем благообразное, плечи тоже словно обезьяньи, а не человеческие. А меж тем, Актус был одним из самых блистательных метафизиков своего времени</w:t>
      </w:r>
      <w:r w:rsidRPr="000B4EB5">
        <w:rPr>
          <w:rFonts w:ascii="Verdana" w:hAnsi="Verdana"/>
          <w:color w:val="000000"/>
          <w:sz w:val="20"/>
        </w:rPr>
        <w:t> </w:t>
      </w:r>
      <w:r w:rsidRPr="000B4EB5">
        <w:rPr>
          <w:rFonts w:ascii="Verdana" w:hAnsi="Verdana"/>
          <w:color w:val="000000"/>
          <w:sz w:val="20"/>
          <w:lang w:val="ru-RU"/>
        </w:rPr>
        <w:t>— Кантом двадцать первого века, только вдали от Кенигсберга и без издателя.</w:t>
      </w:r>
    </w:p>
    <w:p w14:paraId="54070C8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Расскажи-ка мне еще раз свой сон, Алан,</w:t>
      </w:r>
      <w:r w:rsidRPr="000B4EB5">
        <w:rPr>
          <w:rFonts w:ascii="Verdana" w:hAnsi="Verdana"/>
          <w:color w:val="000000"/>
          <w:sz w:val="20"/>
        </w:rPr>
        <w:t> </w:t>
      </w:r>
      <w:r w:rsidRPr="000B4EB5">
        <w:rPr>
          <w:rFonts w:ascii="Verdana" w:hAnsi="Verdana"/>
          <w:color w:val="000000"/>
          <w:sz w:val="20"/>
          <w:lang w:val="ru-RU"/>
        </w:rPr>
        <w:t>— сказал он, помолчав.</w:t>
      </w:r>
    </w:p>
    <w:p w14:paraId="2D78F60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Вначале была пустота и ощущение неимоверной скорости. Восемь с половиной лет назад...</w:t>
      </w:r>
    </w:p>
    <w:p w14:paraId="148359F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повторял эти слова уже столько раз, что выучил наизусть. Бессильные, глупые опорные слова, которые падают на землю, когда пытаешься что-то из них построить. Слова слишком тусклые и неспособные передать ужас, красоту и мучительность реальности, которую я познавал по ночам и пытался забыть днем.</w:t>
      </w:r>
    </w:p>
    <w:p w14:paraId="0E1F100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lastRenderedPageBreak/>
        <w:t>Наверное, так продолжалось почти год, и только потом я понял, что в том сне, в реальности сна глаза мои закрыты. Но даже после того, как я их открыл, зрение различало немногое. Я увидел две смутные человеческие фигуры, одну рядом, другую</w:t>
      </w:r>
      <w:r w:rsidRPr="000B4EB5">
        <w:rPr>
          <w:rFonts w:ascii="Verdana" w:hAnsi="Verdana"/>
          <w:color w:val="000000"/>
          <w:sz w:val="20"/>
        </w:rPr>
        <w:t> </w:t>
      </w:r>
      <w:r w:rsidRPr="000B4EB5">
        <w:rPr>
          <w:rFonts w:ascii="Verdana" w:hAnsi="Verdana"/>
          <w:color w:val="000000"/>
          <w:sz w:val="20"/>
          <w:lang w:val="ru-RU"/>
        </w:rPr>
        <w:t>— чуть дальше, и обе, похоже, стояли лицом ко мне. Затем я обнаружил, что, напрягшись, могу разглядеть одну из них.</w:t>
      </w:r>
    </w:p>
    <w:p w14:paraId="58B6B85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Понадобились многие недели и бесчисленное количество снов, прежде чем я понял, что мой ближайший спутник</w:t>
      </w:r>
      <w:r w:rsidRPr="000B4EB5">
        <w:rPr>
          <w:rFonts w:ascii="Verdana" w:hAnsi="Verdana"/>
          <w:color w:val="000000"/>
          <w:sz w:val="20"/>
        </w:rPr>
        <w:t> </w:t>
      </w:r>
      <w:r w:rsidRPr="000B4EB5">
        <w:rPr>
          <w:rFonts w:ascii="Verdana" w:hAnsi="Verdana"/>
          <w:color w:val="000000"/>
          <w:sz w:val="20"/>
          <w:lang w:val="ru-RU"/>
        </w:rPr>
        <w:t>— красивая девушка, одетая в синее пальто и белое платье, и я никогда ее прежде не видел.</w:t>
      </w:r>
    </w:p>
    <w:p w14:paraId="74CA5BE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Глаза у нее были закрыты, и она долго их не открывала. А когда открыла, то долго, изо сна в сон, смотрела на меня. Так же старалась увидеть меня, как недавно и я сам. А когда наконец увидела, растерялась. Стало ясно, что я ей совершенно незнаком, и мы прежде не встречались.</w:t>
      </w:r>
    </w:p>
    <w:p w14:paraId="1234DAF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Мы трое словно парили в сером небытии. Вокруг не было ни света, ни тьмы</w:t>
      </w:r>
      <w:r w:rsidRPr="000B4EB5">
        <w:rPr>
          <w:rFonts w:ascii="Verdana" w:hAnsi="Verdana"/>
          <w:color w:val="000000"/>
          <w:sz w:val="20"/>
        </w:rPr>
        <w:t> </w:t>
      </w:r>
      <w:r w:rsidRPr="000B4EB5">
        <w:rPr>
          <w:rFonts w:ascii="Verdana" w:hAnsi="Verdana"/>
          <w:color w:val="000000"/>
          <w:sz w:val="20"/>
          <w:lang w:val="ru-RU"/>
        </w:rPr>
        <w:t>— даже пространства, кроме того, что разделяло наши тела. Тем не менее, даже без света я мог видеть; и даже без пространства ощущал движение</w:t>
      </w:r>
      <w:r w:rsidRPr="000B4EB5">
        <w:rPr>
          <w:rFonts w:ascii="Verdana" w:hAnsi="Verdana"/>
          <w:color w:val="000000"/>
          <w:sz w:val="20"/>
        </w:rPr>
        <w:t> </w:t>
      </w:r>
      <w:r w:rsidRPr="000B4EB5">
        <w:rPr>
          <w:rFonts w:ascii="Verdana" w:hAnsi="Verdana"/>
          <w:color w:val="000000"/>
          <w:sz w:val="20"/>
          <w:lang w:val="ru-RU"/>
        </w:rPr>
        <w:t>— с невероятной скоростью, из одной точки в другую.</w:t>
      </w:r>
    </w:p>
    <w:p w14:paraId="10C180D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начал различать третью фигуру почти через год после того, как впервые «открыл глаза». Узкая грудь, длинные прямые руки и ноги. Одежда как на аристократах-военных. Постепенно вырисовывались все новые и новые детали, и я увидел забрызганную кровью грудь серой приталенной шинели.</w:t>
      </w:r>
    </w:p>
    <w:p w14:paraId="6A79622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Лицо, которое сначала выглядело как красноватый туман, со временем превратилось в мясистый с серыми пятнами сгусток. Однако даже тогда я не представлял себе всего ужаса. И лишь заметив отсутствие лба, глаз, носа, рта и подбородка, понял, что это вовсе не лицо, а его изуродованные остатки.</w:t>
      </w:r>
    </w:p>
    <w:p w14:paraId="4DB7FB3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Девушка, похоже, осознала, что наш спутник не имеет лица, почти одновременно со мной: ее кожа побелела, тело напряглось, губы открылись в беззвучном крике. Взгляд остекленел, и прошел не один сон, прежде чем ее глаза снова прояснились. А когда это все-таки произошло, они обратились ко мне, и мы больше никогда не смотрели на нашего жуткого компаньона.</w:t>
      </w:r>
    </w:p>
    <w:p w14:paraId="262C4C0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Хотя мы с девушкой не раз пытались пообщаться, все сводилось к чтению по губам, ибо во сне звуки отсутствовали. Однако мне так и не удалось различить ничего, кроме простейших односложных слов, и, похоже, она понимала не больше.</w:t>
      </w:r>
    </w:p>
    <w:p w14:paraId="0C6DC8D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Отсутствие звуков было далеко не самым странным, наш сон отличался от обычного куда разительнее. Он был необычайно связным</w:t>
      </w:r>
      <w:r w:rsidRPr="000B4EB5">
        <w:rPr>
          <w:rFonts w:ascii="Verdana" w:hAnsi="Verdana"/>
          <w:color w:val="000000"/>
          <w:sz w:val="20"/>
        </w:rPr>
        <w:t> </w:t>
      </w:r>
      <w:r w:rsidRPr="000B4EB5">
        <w:rPr>
          <w:rFonts w:ascii="Verdana" w:hAnsi="Verdana"/>
          <w:color w:val="000000"/>
          <w:sz w:val="20"/>
          <w:lang w:val="ru-RU"/>
        </w:rPr>
        <w:t>— насколько я мог верить собственным ощущениям</w:t>
      </w:r>
      <w:r w:rsidRPr="000B4EB5">
        <w:rPr>
          <w:rFonts w:ascii="Verdana" w:hAnsi="Verdana"/>
          <w:color w:val="000000"/>
          <w:sz w:val="20"/>
        </w:rPr>
        <w:t> </w:t>
      </w:r>
      <w:r w:rsidRPr="000B4EB5">
        <w:rPr>
          <w:rFonts w:ascii="Verdana" w:hAnsi="Verdana"/>
          <w:color w:val="000000"/>
          <w:sz w:val="20"/>
          <w:lang w:val="ru-RU"/>
        </w:rPr>
        <w:t>— и приходил всякий раз, стоило мне заснуть или даже ненадолго вздремнуть. И хотя с годами он обрастал новыми деталями, становясь все более и более жизнеподобным, сама его суть никогда не менялась.</w:t>
      </w:r>
    </w:p>
    <w:p w14:paraId="6ABDC1B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 последнее время я начал замечать в себе</w:t>
      </w:r>
      <w:r w:rsidRPr="000B4EB5">
        <w:rPr>
          <w:rFonts w:ascii="Verdana" w:hAnsi="Verdana"/>
          <w:color w:val="000000"/>
          <w:sz w:val="20"/>
        </w:rPr>
        <w:t> </w:t>
      </w:r>
      <w:r w:rsidRPr="000B4EB5">
        <w:rPr>
          <w:rFonts w:ascii="Verdana" w:hAnsi="Verdana"/>
          <w:color w:val="000000"/>
          <w:sz w:val="20"/>
          <w:lang w:val="ru-RU"/>
        </w:rPr>
        <w:t>— в том, из сна</w:t>
      </w:r>
      <w:r w:rsidRPr="000B4EB5">
        <w:rPr>
          <w:rFonts w:ascii="Verdana" w:hAnsi="Verdana"/>
          <w:color w:val="000000"/>
          <w:sz w:val="20"/>
        </w:rPr>
        <w:t> </w:t>
      </w:r>
      <w:r w:rsidRPr="000B4EB5">
        <w:rPr>
          <w:rFonts w:ascii="Verdana" w:hAnsi="Verdana"/>
          <w:color w:val="000000"/>
          <w:sz w:val="20"/>
          <w:lang w:val="ru-RU"/>
        </w:rPr>
        <w:t>— растущие перемены. Вероятно, они начались уже давно, еще с первого раза. Не знаю. Знаю только, что в реальности сна моя изувеченная нога постепенно исцелялась и стала почти нормальной. А недавно я заметил в себе</w:t>
      </w:r>
      <w:r w:rsidRPr="000B4EB5">
        <w:rPr>
          <w:rFonts w:ascii="Verdana" w:hAnsi="Verdana"/>
          <w:color w:val="000000"/>
          <w:sz w:val="20"/>
        </w:rPr>
        <w:t> </w:t>
      </w:r>
      <w:r w:rsidRPr="000B4EB5">
        <w:rPr>
          <w:rFonts w:ascii="Verdana" w:hAnsi="Verdana"/>
          <w:color w:val="000000"/>
          <w:sz w:val="20"/>
          <w:lang w:val="ru-RU"/>
        </w:rPr>
        <w:t>— уже в настоящем</w:t>
      </w:r>
      <w:r w:rsidRPr="000B4EB5">
        <w:rPr>
          <w:rFonts w:ascii="Verdana" w:hAnsi="Verdana"/>
          <w:color w:val="000000"/>
          <w:sz w:val="20"/>
        </w:rPr>
        <w:t> </w:t>
      </w:r>
      <w:r w:rsidRPr="000B4EB5">
        <w:rPr>
          <w:rFonts w:ascii="Verdana" w:hAnsi="Verdana"/>
          <w:color w:val="000000"/>
          <w:sz w:val="20"/>
          <w:lang w:val="ru-RU"/>
        </w:rPr>
        <w:t>— еще одно изменение. Мне все чаще начинало казаться, что реальности поменялись местами. Будто истинная моя жизнь</w:t>
      </w:r>
      <w:r w:rsidRPr="000B4EB5">
        <w:rPr>
          <w:rFonts w:ascii="Verdana" w:hAnsi="Verdana"/>
          <w:color w:val="000000"/>
          <w:sz w:val="20"/>
        </w:rPr>
        <w:t> </w:t>
      </w:r>
      <w:r w:rsidRPr="000B4EB5">
        <w:rPr>
          <w:rFonts w:ascii="Verdana" w:hAnsi="Verdana"/>
          <w:color w:val="000000"/>
          <w:sz w:val="20"/>
          <w:lang w:val="ru-RU"/>
        </w:rPr>
        <w:t>— во сне. А то жалкое существование, которое я влачу в прогнившем мире военной аристократии</w:t>
      </w:r>
      <w:r w:rsidRPr="000B4EB5">
        <w:rPr>
          <w:rFonts w:ascii="Verdana" w:hAnsi="Verdana"/>
          <w:color w:val="000000"/>
          <w:sz w:val="20"/>
        </w:rPr>
        <w:t> </w:t>
      </w:r>
      <w:r w:rsidRPr="000B4EB5">
        <w:rPr>
          <w:rFonts w:ascii="Verdana" w:hAnsi="Verdana"/>
          <w:color w:val="000000"/>
          <w:sz w:val="20"/>
          <w:lang w:val="ru-RU"/>
        </w:rPr>
        <w:t>— не более чем сон...</w:t>
      </w:r>
    </w:p>
    <w:p w14:paraId="0CBD170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Лачуга наша не отапливалась, но лоб у меня покрылся холодным потом, и я смахнул его. Снаружи поднялся ветер и с неумолчным шелестом гнал по улицам гетто опавшие листья.</w:t>
      </w:r>
    </w:p>
    <w:p w14:paraId="4D29D61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глянул через стол на Актуса в надежде, что пересказ сна по сто первому кругу дал толчок озарению, которого ждал мой собеседник. Но, даже если это и произошло, его неандертальское лицо-скала осталось непроницаемым.</w:t>
      </w:r>
    </w:p>
    <w:p w14:paraId="5907FD8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Ты все еще не знаешь, да?</w:t>
      </w:r>
      <w:r w:rsidRPr="000B4EB5">
        <w:rPr>
          <w:rFonts w:ascii="Verdana" w:hAnsi="Verdana"/>
          <w:color w:val="000000"/>
          <w:sz w:val="20"/>
        </w:rPr>
        <w:t> </w:t>
      </w:r>
      <w:r w:rsidRPr="000B4EB5">
        <w:rPr>
          <w:rFonts w:ascii="Verdana" w:hAnsi="Verdana"/>
          <w:color w:val="000000"/>
          <w:sz w:val="20"/>
          <w:lang w:val="ru-RU"/>
        </w:rPr>
        <w:t>— спросил я.</w:t>
      </w:r>
    </w:p>
    <w:p w14:paraId="22974DC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Улыбка коснулась его уродливых губ.</w:t>
      </w:r>
    </w:p>
    <w:p w14:paraId="218FF50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 xml:space="preserve">Я отчасти похож на тебя, Алан. Ты прекрасно знаешь, что на сегодняшней афише под навесом театра видел ту самую девушку изо сна, о которой грезил все эти годы. Однако не хочешь, чтобы она оказалась пустышкой-проституткой, и оттого закрываешь глаза на очевидное. Я же, со своей стороны, знаю, что твой сон имеет прямое отношение к принципам бытия, но не приемлю очевидного, поскольку оно не укладывается в рамки дорогих моему сердцу онтологических теорий. Поэтому я его </w:t>
      </w:r>
      <w:r w:rsidRPr="000B4EB5">
        <w:rPr>
          <w:rFonts w:ascii="Verdana" w:hAnsi="Verdana"/>
          <w:color w:val="000000"/>
          <w:sz w:val="20"/>
          <w:lang w:val="ru-RU"/>
        </w:rPr>
        <w:lastRenderedPageBreak/>
        <w:t>отрицаю и буду отрицать, пока связь между твоим сном и моей работой не станет слишком явной.</w:t>
      </w:r>
    </w:p>
    <w:p w14:paraId="2AB7112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Но что между ними общего?</w:t>
      </w:r>
    </w:p>
    <w:p w14:paraId="4C1A3E0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Пока тебе рано знать. Сейчас важнее, чтобы ты принял неприятное знание. Когда это произойдет, возвращайся сюда, и я в свою очередь тоже попытаюсь его принять. Если нам обоим удастся, мне будет проще рассказать о природе этой связи, а тебе</w:t>
      </w:r>
      <w:r w:rsidRPr="000B4EB5">
        <w:rPr>
          <w:rFonts w:ascii="Verdana" w:hAnsi="Verdana"/>
          <w:color w:val="000000"/>
          <w:sz w:val="20"/>
        </w:rPr>
        <w:t> </w:t>
      </w:r>
      <w:r w:rsidRPr="000B4EB5">
        <w:rPr>
          <w:rFonts w:ascii="Verdana" w:hAnsi="Verdana"/>
          <w:color w:val="000000"/>
          <w:sz w:val="20"/>
          <w:lang w:val="ru-RU"/>
        </w:rPr>
        <w:t>— понять меня.</w:t>
      </w:r>
    </w:p>
    <w:p w14:paraId="25C9FD6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То есть, ты хочешь, чтобы я сходил в «Театр стриптиза» и посмотрел выступление девушки?</w:t>
      </w:r>
    </w:p>
    <w:p w14:paraId="510B9CC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Актус кивнул.</w:t>
      </w:r>
    </w:p>
    <w:p w14:paraId="458B67B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Больше ее никак не увидеть, а тебе нужно решить для себя, та ли она девушка из сна.</w:t>
      </w:r>
      <w:r w:rsidRPr="000B4EB5">
        <w:rPr>
          <w:rFonts w:ascii="Verdana" w:hAnsi="Verdana"/>
          <w:color w:val="000000"/>
          <w:sz w:val="20"/>
        </w:rPr>
        <w:t> </w:t>
      </w:r>
      <w:r w:rsidRPr="000B4EB5">
        <w:rPr>
          <w:rFonts w:ascii="Verdana" w:hAnsi="Verdana"/>
          <w:color w:val="000000"/>
          <w:sz w:val="20"/>
          <w:lang w:val="ru-RU"/>
        </w:rPr>
        <w:t>— Подняв косматую руку, он глянул на часы-перстень.</w:t>
      </w:r>
      <w:r w:rsidRPr="000B4EB5">
        <w:rPr>
          <w:rFonts w:ascii="Verdana" w:hAnsi="Verdana"/>
          <w:color w:val="000000"/>
          <w:sz w:val="20"/>
        </w:rPr>
        <w:t> </w:t>
      </w:r>
      <w:r w:rsidRPr="000B4EB5">
        <w:rPr>
          <w:rFonts w:ascii="Verdana" w:hAnsi="Verdana"/>
          <w:color w:val="000000"/>
          <w:sz w:val="20"/>
          <w:lang w:val="ru-RU"/>
        </w:rPr>
        <w:t>— Сейчас 19:30. Если поторопишься, успеешь к началу представления.</w:t>
      </w:r>
    </w:p>
    <w:p w14:paraId="1017ED3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p>
    <w:p w14:paraId="1AEC4431" w14:textId="77777777" w:rsidR="000B4EB5" w:rsidRDefault="000B4EB5" w:rsidP="000B4EB5">
      <w:pPr>
        <w:pStyle w:val="Heading3"/>
        <w:keepNext w:val="0"/>
        <w:keepLines w:val="0"/>
        <w:suppressAutoHyphens/>
        <w:spacing w:before="0" w:line="240" w:lineRule="auto"/>
        <w:ind w:firstLine="283"/>
        <w:jc w:val="both"/>
        <w:rPr>
          <w:rFonts w:ascii="Verdana" w:hAnsi="Verdana"/>
          <w:b w:val="0"/>
          <w:color w:val="000000"/>
          <w:sz w:val="20"/>
        </w:rPr>
      </w:pPr>
    </w:p>
    <w:p w14:paraId="00F4473A" w14:textId="141C40BD" w:rsidR="003E4793" w:rsidRPr="000B4EB5" w:rsidRDefault="003E4793" w:rsidP="000B4EB5">
      <w:pPr>
        <w:pStyle w:val="Heading3"/>
        <w:keepLines w:val="0"/>
        <w:suppressAutoHyphens/>
        <w:spacing w:before="0" w:line="240" w:lineRule="auto"/>
        <w:jc w:val="both"/>
        <w:rPr>
          <w:rFonts w:ascii="Verdana" w:hAnsi="Verdana"/>
          <w:b w:val="0"/>
          <w:bCs w:val="0"/>
          <w:color w:val="000000"/>
          <w:sz w:val="20"/>
          <w:lang w:val="ru-RU"/>
        </w:rPr>
      </w:pPr>
      <w:r w:rsidRPr="000B4EB5">
        <w:rPr>
          <w:rFonts w:ascii="Verdana" w:hAnsi="Verdana"/>
          <w:b w:val="0"/>
          <w:color w:val="000000"/>
          <w:sz w:val="20"/>
        </w:rPr>
        <w:t>II</w:t>
      </w:r>
    </w:p>
    <w:p w14:paraId="365D334B" w14:textId="77777777" w:rsidR="003E4793" w:rsidRPr="000B4EB5" w:rsidRDefault="003E4793" w:rsidP="000B4EB5">
      <w:pPr>
        <w:keepNext/>
        <w:suppressAutoHyphens/>
        <w:spacing w:after="0" w:line="240" w:lineRule="auto"/>
        <w:ind w:firstLine="283"/>
        <w:jc w:val="both"/>
        <w:rPr>
          <w:rFonts w:ascii="Verdana" w:hAnsi="Verdana"/>
          <w:color w:val="000000"/>
          <w:sz w:val="20"/>
          <w:lang w:val="ru-RU"/>
        </w:rPr>
      </w:pPr>
    </w:p>
    <w:p w14:paraId="3085991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Стоял конец ноября, и под одежду забирался промозглый ветер, однако у «Театра стриптиза» старуха-цветочница все равно торговала фиалками. Правда, это были бумажные фиалки</w:t>
      </w:r>
      <w:r w:rsidRPr="000B4EB5">
        <w:rPr>
          <w:rFonts w:ascii="Verdana" w:hAnsi="Verdana"/>
          <w:color w:val="000000"/>
          <w:sz w:val="20"/>
        </w:rPr>
        <w:t> </w:t>
      </w:r>
      <w:r w:rsidRPr="000B4EB5">
        <w:rPr>
          <w:rFonts w:ascii="Verdana" w:hAnsi="Verdana"/>
          <w:color w:val="000000"/>
          <w:sz w:val="20"/>
          <w:lang w:val="ru-RU"/>
        </w:rPr>
        <w:t>— не более странные в нижнем городе, чем количество военных на одного штатского или популярность развлечения, ущербного по своей сути.</w:t>
      </w:r>
    </w:p>
    <w:p w14:paraId="104DF7C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остановился перед изображением девушки из сна. Идти в театр не хотелось. Разномастная толпа обитателей нижнего города обтекала меня, словно грязная река. Похотливые красные буквы над входом складывались в надпись «БОГИНЯ ДИАНА». Та же надпись повторялась на афише, но уже без эффектной неоновой подсветки.</w:t>
      </w:r>
    </w:p>
    <w:p w14:paraId="1A27FFB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Картинка была в полный рост, трехмерная проекция здешней примы, главной подиумной шлюхи... или богини стриптиза, если пользоваться более завуалированным определением. В длинных ногах и изящных бедрах, в бутонах полускрытых грудей и белоснежном цветении плеч было что-то сродни поэзии</w:t>
      </w:r>
      <w:r w:rsidRPr="000B4EB5">
        <w:rPr>
          <w:rFonts w:ascii="Verdana" w:hAnsi="Verdana"/>
          <w:color w:val="000000"/>
          <w:sz w:val="20"/>
        </w:rPr>
        <w:t> </w:t>
      </w:r>
      <w:r w:rsidRPr="000B4EB5">
        <w:rPr>
          <w:rFonts w:ascii="Verdana" w:hAnsi="Verdana"/>
          <w:color w:val="000000"/>
          <w:sz w:val="20"/>
          <w:lang w:val="ru-RU"/>
        </w:rPr>
        <w:t>— но лицо женщины...</w:t>
      </w:r>
    </w:p>
    <w:p w14:paraId="0B88CDB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На меня вновь нахлынули чувства, которые я испытал, впервые увидев ее изображение. Грудь сдавило, неслышный окружающим грохот сердца заглушал все звуки. Это лицо было жестким и искушенным, вовсе не тем ласковым и сострадающим, что я привык видеть во сне. Однако мягкие каштановые волосы оказались теми же, как и широко расставленные глаза</w:t>
      </w:r>
      <w:r w:rsidRPr="000B4EB5">
        <w:rPr>
          <w:rFonts w:ascii="Verdana" w:hAnsi="Verdana"/>
          <w:color w:val="000000"/>
          <w:sz w:val="20"/>
        </w:rPr>
        <w:t> </w:t>
      </w:r>
      <w:r w:rsidRPr="000B4EB5">
        <w:rPr>
          <w:rFonts w:ascii="Verdana" w:hAnsi="Verdana"/>
          <w:color w:val="000000"/>
          <w:sz w:val="20"/>
          <w:lang w:val="ru-RU"/>
        </w:rPr>
        <w:t>— голубые, словно небо в июне. И хотя чувственный рот изгибался в бесстыдной улыбке, в самих губах проглядывала нежность, а нарумяненные щеки еще хранили намек на девичьи ямочки.</w:t>
      </w:r>
    </w:p>
    <w:p w14:paraId="1A48C9F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Она не могла быть кем-то другим, отрицать более не имело смысла. Как заметил Актус, нет ничего удивительного в том, что она нашлась в «Театре стриптиза». Как и всех красивых женщин, ее присвоила элита, и теперь владелец выставляет свое приобретение на сцене, чтобы потешить тщеславие. Но, как бы я ни пытался, все равно не мог смириться с очевидным.</w:t>
      </w:r>
    </w:p>
    <w:p w14:paraId="7578AC1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Годами девушка из сна оставалась для меня лучезарным символом всего утраченного цивилизацией, мерой всех мер, и я хотел, чтобы такой она и осталась.</w:t>
      </w:r>
    </w:p>
    <w:p w14:paraId="316F0AB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 театре я нашел свободное место в задних рядах, зато совсем близко к оконечности сверкающей подковы подиума. Над головой высоким полукругом зал огибали ложи, где военные аристократы, развалившись на антикварных диванах, потягивали изысканные вина из бокалов тончайшего стекла. Изукрашенные самоцветами ножны мечей искрились в свете старинных люстр, мерцали линзы раздвижных моноклей, пресыщенные лица румянились в предвкушении.</w:t>
      </w:r>
    </w:p>
    <w:p w14:paraId="0BFB851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знал истинную причину их нетерпения. На первый взгляд, выставление напоказ своих любовниц могло показаться пережитком той псевдодемократии, что существовала в армии до катастрофы. Ничего подобного: элитой двигало исключительно честолюбие. Рядовые со штатскими могли сколько угодно вожделеть из партера этих женщин, но и только.</w:t>
      </w:r>
    </w:p>
    <w:p w14:paraId="4B2CD4E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 xml:space="preserve">За миг до того, как в зале померк свет, я увидел Дестей-ла, коменданта города. Главная ложа нависла надо мной, и, чтобы взглянуть на его порочное лицо, пришлось изогнуть шею. За мной водилась привычка, заметив его в толпе, смотреть </w:t>
      </w:r>
      <w:r w:rsidRPr="000B4EB5">
        <w:rPr>
          <w:rFonts w:ascii="Verdana" w:hAnsi="Verdana"/>
          <w:color w:val="000000"/>
          <w:sz w:val="20"/>
          <w:lang w:val="ru-RU"/>
        </w:rPr>
        <w:lastRenderedPageBreak/>
        <w:t>в глаза и говорить, насколько это удавалось без слов, что я на самом деле думаю о нем и системе, которая его породила.</w:t>
      </w:r>
    </w:p>
    <w:p w14:paraId="11F0D28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не раз оскорблял его взглядом прежде, не упустил случая и теперь. Однако, если Дестейл и замечал мое существование, его белесые глаза никак этого не выдавали.</w:t>
      </w:r>
    </w:p>
    <w:p w14:paraId="5EC93D6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Вскоре свет померк, и я повернулся к подиуму. Раздвинулся занавес, и на сцену упал широкий луч голубого света, выхватив из темноты кордебалет. Из динамиков полились первые звуки увертюры к «Либидо», и девушки принялись жеманно прохаживаться по подиуму.</w:t>
      </w:r>
    </w:p>
    <w:p w14:paraId="6944EF9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Круг света следовал за ними, окутывая полуобнаженные тела дымкой цвета индиго. Собственность младшего офицерского состава, эти красотки, тем не менее, тщательно отбирались по коллективным фермам и городским гетто. По партеру прокатился беззвучный вздох</w:t>
      </w:r>
      <w:r w:rsidRPr="000B4EB5">
        <w:rPr>
          <w:rFonts w:ascii="Verdana" w:hAnsi="Verdana"/>
          <w:color w:val="000000"/>
          <w:sz w:val="20"/>
        </w:rPr>
        <w:t> </w:t>
      </w:r>
      <w:r w:rsidRPr="000B4EB5">
        <w:rPr>
          <w:rFonts w:ascii="Verdana" w:hAnsi="Verdana"/>
          <w:color w:val="000000"/>
          <w:sz w:val="20"/>
          <w:lang w:val="ru-RU"/>
        </w:rPr>
        <w:t>— рядовые военнослужащие и гражданские рабы бессильно созерцали недостижимое.</w:t>
      </w:r>
    </w:p>
    <w:p w14:paraId="14A8013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После того, как в круге прогулялись все девушки из кордебалета, появилась первая богиня стриптиза. На ней был обычный набор тонких, как паутинка, шалей, и она снимала их по одной, презрительно отбрасывая в партер дерущейся толпе солдат и штатских. Выступление было рассчитано так, что, сняв последний шарф, она возвращалась, и занавес опускался.</w:t>
      </w:r>
    </w:p>
    <w:p w14:paraId="0C429B6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Однако еще до того, как девушка ушла, я понял: это не богиня Диана.</w:t>
      </w:r>
    </w:p>
    <w:p w14:paraId="724FA54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 xml:space="preserve">Следующая тоже не была ею, и следующая, и следующая. Прима обычно выходила в конце. </w:t>
      </w:r>
      <w:r w:rsidRPr="000B4EB5">
        <w:rPr>
          <w:rFonts w:ascii="Verdana" w:hAnsi="Verdana"/>
          <w:bCs/>
          <w:i/>
          <w:iCs/>
          <w:color w:val="000000"/>
          <w:sz w:val="20"/>
          <w:lang w:val="ru-RU"/>
        </w:rPr>
        <w:t>Я</w:t>
      </w:r>
      <w:r w:rsidRPr="000B4EB5">
        <w:rPr>
          <w:rFonts w:ascii="Verdana" w:hAnsi="Verdana"/>
          <w:bCs/>
          <w:color w:val="000000"/>
          <w:sz w:val="20"/>
          <w:lang w:val="ru-RU"/>
        </w:rPr>
        <w:t xml:space="preserve"> </w:t>
      </w:r>
      <w:r w:rsidRPr="000B4EB5">
        <w:rPr>
          <w:rFonts w:ascii="Verdana" w:hAnsi="Verdana"/>
          <w:color w:val="000000"/>
          <w:sz w:val="20"/>
          <w:lang w:val="ru-RU"/>
        </w:rPr>
        <w:t>сидел, ожидая, когда закончится скучная череда цветных огней и жеманных походочек, и чувствовал растущую горечь. Хотелось встать и уйти, сохранить в душе то немногое, что осталось от моего идеала, но я не тронулся с места. Невзирая на возможное разочарование, я должен был узнать, правда ли девушка на афише</w:t>
      </w:r>
      <w:r w:rsidRPr="000B4EB5">
        <w:rPr>
          <w:rFonts w:ascii="Verdana" w:hAnsi="Verdana"/>
          <w:color w:val="000000"/>
          <w:sz w:val="20"/>
        </w:rPr>
        <w:t> </w:t>
      </w:r>
      <w:r w:rsidRPr="000B4EB5">
        <w:rPr>
          <w:rFonts w:ascii="Verdana" w:hAnsi="Verdana"/>
          <w:color w:val="000000"/>
          <w:sz w:val="20"/>
          <w:lang w:val="ru-RU"/>
        </w:rPr>
        <w:t>— моя девушка изо сна.</w:t>
      </w:r>
    </w:p>
    <w:p w14:paraId="7483F10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Наступила пауза. Затем в заключительную часть «Либидо» ворвался грохот диссонирующих ундецимов, и занавес раздвинулся, явив богиню в ореоле чистейшего золотого света.</w:t>
      </w:r>
    </w:p>
    <w:p w14:paraId="04C3675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понял: это она, та самая!</w:t>
      </w:r>
    </w:p>
    <w:p w14:paraId="5760A34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Диана медленно двинулась в обход сцены. Не жеманно, как другие, а степенно и грациозно. Сняла с себя первую шаль</w:t>
      </w:r>
      <w:r w:rsidRPr="000B4EB5">
        <w:rPr>
          <w:rFonts w:ascii="Verdana" w:hAnsi="Verdana"/>
          <w:color w:val="000000"/>
          <w:sz w:val="20"/>
        </w:rPr>
        <w:t> </w:t>
      </w:r>
      <w:r w:rsidRPr="000B4EB5">
        <w:rPr>
          <w:rFonts w:ascii="Verdana" w:hAnsi="Verdana"/>
          <w:color w:val="000000"/>
          <w:sz w:val="20"/>
          <w:lang w:val="ru-RU"/>
        </w:rPr>
        <w:t>— та бледной бабочкой слетела с пальцев. Она подходила все ближе, и я упивался ее реальностью. Вопреки моим ожиданиям, вкус оказался не горьким, а сладким и дурманящим</w:t>
      </w:r>
      <w:r w:rsidRPr="000B4EB5">
        <w:rPr>
          <w:rFonts w:ascii="Verdana" w:hAnsi="Verdana"/>
          <w:color w:val="000000"/>
          <w:sz w:val="20"/>
        </w:rPr>
        <w:t> </w:t>
      </w:r>
      <w:r w:rsidRPr="000B4EB5">
        <w:rPr>
          <w:rFonts w:ascii="Verdana" w:hAnsi="Verdana"/>
          <w:color w:val="000000"/>
          <w:sz w:val="20"/>
          <w:lang w:val="ru-RU"/>
        </w:rPr>
        <w:t>— аура достоинства высоко поднимала ее над вульгарным окружением, отгораживая от навязанного ей образа жизни.</w:t>
      </w:r>
    </w:p>
    <w:p w14:paraId="31642AB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Дойдя до дальнего конца подиума, она на мгновение остановилась, сняла очередную полупрозрачную шаль и бросила в партер. И в этот миг наши глаза встретились.</w:t>
      </w:r>
    </w:p>
    <w:p w14:paraId="6AC68A9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понял, что жесткое выражение лица с афиши</w:t>
      </w:r>
      <w:r w:rsidRPr="000B4EB5">
        <w:rPr>
          <w:rFonts w:ascii="Verdana" w:hAnsi="Verdana"/>
          <w:color w:val="000000"/>
          <w:sz w:val="20"/>
        </w:rPr>
        <w:t> </w:t>
      </w:r>
      <w:r w:rsidRPr="000B4EB5">
        <w:rPr>
          <w:rFonts w:ascii="Verdana" w:hAnsi="Verdana"/>
          <w:color w:val="000000"/>
          <w:sz w:val="20"/>
          <w:lang w:val="ru-RU"/>
        </w:rPr>
        <w:t>— не более чем игра театральной актрисы, потому как в лице, которое плыло надо мной в золотой дымке светового круга, не было ни тени надменной пресыщенности. Такое же ласковое участливое лицо я видел во сне, и никакая бесстыдная улыбка не уродовала нежных губ, не затмевала летнюю голубизну глаз.</w:t>
      </w:r>
    </w:p>
    <w:p w14:paraId="5DC0795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Встретив мои, ее глаза расширились</w:t>
      </w:r>
      <w:r w:rsidRPr="000B4EB5">
        <w:rPr>
          <w:rFonts w:ascii="Verdana" w:hAnsi="Verdana"/>
          <w:color w:val="000000"/>
          <w:sz w:val="20"/>
        </w:rPr>
        <w:t> </w:t>
      </w:r>
      <w:r w:rsidRPr="000B4EB5">
        <w:rPr>
          <w:rFonts w:ascii="Verdana" w:hAnsi="Verdana"/>
          <w:color w:val="000000"/>
          <w:sz w:val="20"/>
          <w:lang w:val="ru-RU"/>
        </w:rPr>
        <w:t>— вначале потрясенно, потом недоверчиво. Она внезапно потупилась, и золото ее шеи потемнело от бросившейся к лицу крови. Девушка отвернулась и пошла дальше. Однако ее походка лишилась прежней неторопливости, и, хотя зрители вопили, требуя продолжения похотливого пиршества, больше им не перепало ни одной шали, и занавес вскоре опустился, скрыв божественное тело.</w:t>
      </w:r>
    </w:p>
    <w:p w14:paraId="3BFC8D7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Выбравшись из зала на улицу, я помедлил под навесом у входа. Представление закончилось, и меня со всех сторон толкали солдаты со штатскими, во множестве выходившие из театра. Заметно похолодало, и сквозь ажурные переплетения дорожек верхнего города над головой падали снежные хлопья.</w:t>
      </w:r>
    </w:p>
    <w:p w14:paraId="62CC26A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«Она узнала меня,</w:t>
      </w:r>
      <w:r w:rsidRPr="000B4EB5">
        <w:rPr>
          <w:rFonts w:ascii="Verdana" w:hAnsi="Verdana"/>
          <w:color w:val="000000"/>
          <w:sz w:val="20"/>
        </w:rPr>
        <w:t> </w:t>
      </w:r>
      <w:r w:rsidRPr="000B4EB5">
        <w:rPr>
          <w:rFonts w:ascii="Verdana" w:hAnsi="Verdana"/>
          <w:color w:val="000000"/>
          <w:sz w:val="20"/>
          <w:lang w:val="ru-RU"/>
        </w:rPr>
        <w:t>— подумал я.</w:t>
      </w:r>
      <w:r w:rsidRPr="000B4EB5">
        <w:rPr>
          <w:rFonts w:ascii="Verdana" w:hAnsi="Verdana"/>
          <w:color w:val="000000"/>
          <w:sz w:val="20"/>
        </w:rPr>
        <w:t> </w:t>
      </w:r>
      <w:r w:rsidRPr="000B4EB5">
        <w:rPr>
          <w:rFonts w:ascii="Verdana" w:hAnsi="Verdana"/>
          <w:color w:val="000000"/>
          <w:sz w:val="20"/>
          <w:lang w:val="ru-RU"/>
        </w:rPr>
        <w:t>— Она поняла, кто я».</w:t>
      </w:r>
    </w:p>
    <w:p w14:paraId="4CF3003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 xml:space="preserve">Логический вывод ошеломлял: она тоже видела мой сон! Но почему она застыдилась? Кажется, я знал ответ: ее не заботило, что думает о ней безликая толпа в партере и извращенцы в ложах, но волновало, что думаю о ней я, потому что </w:t>
      </w:r>
      <w:r w:rsidRPr="000B4EB5">
        <w:rPr>
          <w:rFonts w:ascii="Verdana" w:hAnsi="Verdana"/>
          <w:color w:val="000000"/>
          <w:sz w:val="20"/>
          <w:lang w:val="ru-RU"/>
        </w:rPr>
        <w:lastRenderedPageBreak/>
        <w:t>она хотела моего уважения. Возможно даже, мое присутствие во сне успокаивало ее точно так же, как меня</w:t>
      </w:r>
      <w:r w:rsidRPr="000B4EB5">
        <w:rPr>
          <w:rFonts w:ascii="Verdana" w:hAnsi="Verdana"/>
          <w:color w:val="000000"/>
          <w:sz w:val="20"/>
        </w:rPr>
        <w:t> </w:t>
      </w:r>
      <w:r w:rsidRPr="000B4EB5">
        <w:rPr>
          <w:rFonts w:ascii="Verdana" w:hAnsi="Verdana"/>
          <w:color w:val="000000"/>
          <w:sz w:val="20"/>
          <w:lang w:val="ru-RU"/>
        </w:rPr>
        <w:t>— ее, и она нуждалась во мне не менее отчаянно.</w:t>
      </w:r>
    </w:p>
    <w:p w14:paraId="215C6FB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Внезапно я понял, что должен увидеть ее, должен коснуться ее лица, волос. Должен поговорить с нею о нашем сне. Скоро она со своим хозяином сядет на крыше театра во флаер и улетит. Надежда перехватить ее там представлялась слабой, но иной у меня не было.</w:t>
      </w:r>
    </w:p>
    <w:p w14:paraId="72366D4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вернулся в театр и пошел по окаймляющим партер коридорам. От холода больная нога разболелась, и я подошел к лифтам, хромая. Их построили еще до того, как город переиначили, превратив в архитектурный символ армейской кастовой системы. Тогда между штатскими и офицерами еще существовало какое-то подобие равенства, и в верхний город нас допускали. Однако, когда военная диктатура урезала права гражданских, низведя нас до уровня простых солдат, об этом пришлось позабыть, и лифты встали за ненадобностью. Я надеялся найти тот, который еще работает, так как другого пути на крышу для меня не было.</w:t>
      </w:r>
    </w:p>
    <w:p w14:paraId="2D0A7C8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Мне повезло. Кнопка третьего лифта отозвалась, и мгновенье спустя я ступил под обжигающую холодом метель.</w:t>
      </w:r>
    </w:p>
    <w:p w14:paraId="065740B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Нашел темный уголок на крыше театра и встал на ветру, ожидая.</w:t>
      </w:r>
    </w:p>
    <w:p w14:paraId="5C59D2B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Надо мною парили тусклые от налипшего снега огни флаеров. Справа были лифты лож, и всякий раз, когда наружу выходил аристократ-военный с любовницей, один из флаеров спускался и подбирал их. Я продолжал надеяться, что Диана еще не улетела, хотя уже понял: на разговор рассчитывать бесполезно. Зато, по крайней мере, я мог выяснить, кто ее владелец, сколь бы горьким ни было такое знание, а значит, где ее искать, сколь бы бесполезно это ни было.</w:t>
      </w:r>
    </w:p>
    <w:p w14:paraId="7CF59F7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Внезапно меня охватило осознание абсурдности ситуации. Заурядный штатский раб воспылал желанием встретиться с любовницей аристократа! Ветер с хохотом налетел из-за карниза, глумясь над моей потрепанной одеждой. Искалеченная нога разболелась с новой силой. И в этот миг из лифта появилась Диана под руку с блистательным офицером.</w:t>
      </w:r>
    </w:p>
    <w:p w14:paraId="75F3115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Когда я узнал владельца девушки, смех ветра превратился в безумное крещендо. Следовало бы догадаться, что богиня с подиума окажется собственностью самого высокопоставленного офицера в ложах. Женщина Дестейла, чья же еще!</w:t>
      </w:r>
    </w:p>
    <w:p w14:paraId="08ECF52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Они прошли совсем рядом с моим укрытием, за ними спустился флаер больше и роскошнее остальных. На худом заостренном лице Дестейла играл гордый румянец собственника</w:t>
      </w:r>
      <w:r w:rsidRPr="000B4EB5">
        <w:rPr>
          <w:rFonts w:ascii="Verdana" w:hAnsi="Verdana"/>
          <w:color w:val="000000"/>
          <w:sz w:val="20"/>
        </w:rPr>
        <w:t> </w:t>
      </w:r>
      <w:r w:rsidRPr="000B4EB5">
        <w:rPr>
          <w:rFonts w:ascii="Verdana" w:hAnsi="Verdana"/>
          <w:color w:val="000000"/>
          <w:sz w:val="20"/>
          <w:lang w:val="ru-RU"/>
        </w:rPr>
        <w:t>— я был готов убить этого человека голыми руками. Однако меня отрезвила мысль о фотонных пистолетах охраны, и я лишь в оцепенении смотрел, как Диана, теперь уже в норке и бриллиантах, забирается в ярко освещенное нутро флаера в сопровождении своего любовника. Машина, урча, поднялась и ушла в ночь, скрывшись за косым снегом и равнодушной темнотой.</w:t>
      </w:r>
    </w:p>
    <w:p w14:paraId="0586663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Выждав немного, я тенью проскользнул обратно к лифту, вернулся в нижний город и направился в гетто, где меня ждал Актус.</w:t>
      </w:r>
    </w:p>
    <w:p w14:paraId="100CF00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p>
    <w:p w14:paraId="3915B433" w14:textId="77777777" w:rsidR="000B4EB5" w:rsidRDefault="000B4EB5" w:rsidP="000B4EB5">
      <w:pPr>
        <w:pStyle w:val="Heading3"/>
        <w:keepNext w:val="0"/>
        <w:keepLines w:val="0"/>
        <w:suppressAutoHyphens/>
        <w:spacing w:before="0" w:line="240" w:lineRule="auto"/>
        <w:ind w:firstLine="283"/>
        <w:jc w:val="both"/>
        <w:rPr>
          <w:rFonts w:ascii="Verdana" w:hAnsi="Verdana"/>
          <w:b w:val="0"/>
          <w:color w:val="000000"/>
          <w:sz w:val="20"/>
        </w:rPr>
      </w:pPr>
    </w:p>
    <w:p w14:paraId="5B61FDE9" w14:textId="7500C1BF" w:rsidR="003E4793" w:rsidRPr="000B4EB5" w:rsidRDefault="003E4793" w:rsidP="000B4EB5">
      <w:pPr>
        <w:pStyle w:val="Heading3"/>
        <w:keepLines w:val="0"/>
        <w:suppressAutoHyphens/>
        <w:spacing w:before="0" w:line="240" w:lineRule="auto"/>
        <w:jc w:val="both"/>
        <w:rPr>
          <w:rFonts w:ascii="Verdana" w:hAnsi="Verdana"/>
          <w:b w:val="0"/>
          <w:bCs w:val="0"/>
          <w:color w:val="000000"/>
          <w:sz w:val="20"/>
          <w:lang w:val="ru-RU"/>
        </w:rPr>
      </w:pPr>
      <w:r w:rsidRPr="000B4EB5">
        <w:rPr>
          <w:rFonts w:ascii="Verdana" w:hAnsi="Verdana"/>
          <w:b w:val="0"/>
          <w:color w:val="000000"/>
          <w:sz w:val="20"/>
        </w:rPr>
        <w:t>III</w:t>
      </w:r>
    </w:p>
    <w:p w14:paraId="5956AFA8" w14:textId="77777777" w:rsidR="003E4793" w:rsidRPr="000B4EB5" w:rsidRDefault="003E4793" w:rsidP="000B4EB5">
      <w:pPr>
        <w:keepNext/>
        <w:suppressAutoHyphens/>
        <w:spacing w:after="0" w:line="240" w:lineRule="auto"/>
        <w:ind w:firstLine="283"/>
        <w:jc w:val="both"/>
        <w:rPr>
          <w:rFonts w:ascii="Verdana" w:hAnsi="Verdana"/>
          <w:color w:val="000000"/>
          <w:sz w:val="20"/>
          <w:lang w:val="ru-RU"/>
        </w:rPr>
      </w:pPr>
    </w:p>
    <w:p w14:paraId="6D9D9BF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Радиоактивные осадки, выпавшие по всему миру в 1969 году, доказали бессмысленность ядерных ударов. Воевать никому больше не хотелось. Западная диктатура, которая установилась вслед за катастрофой, настолько слабо отличалась от диктатуры на Востоке, что и причин драться не осталось.</w:t>
      </w:r>
    </w:p>
    <w:p w14:paraId="52754E1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Диктатура стала неизбежным следствием военного положения, объявленного после осадков. Военные узурпировали власть, сбросив термоядерную бомбу на Вашингтон, когда Конгресс собрался на заседание, а президент находился в Белом доме.</w:t>
      </w:r>
    </w:p>
    <w:p w14:paraId="7940950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 xml:space="preserve">После двух продуманных политических убийств в собственных рядах военные аристократы, как они теперь себя называли, объявили, что отныне как морские, так и воздушные вооруженные силы будут подчиняться командованию сухопутной армии. Воинская повинность приобрела чудовищные масштабы, пожирая каждого гражданского старше шестнадцати лет. Заводы и фабрики превратились в военизированные формирования с рабочими-рядовыми, мастерами-сержантами и директорами-офицерами. Физически ущербных граждан, не сумевших устроиться в </w:t>
      </w:r>
      <w:r w:rsidRPr="000B4EB5">
        <w:rPr>
          <w:rFonts w:ascii="Verdana" w:hAnsi="Verdana"/>
          <w:color w:val="000000"/>
          <w:sz w:val="20"/>
          <w:lang w:val="ru-RU"/>
        </w:rPr>
        <w:lastRenderedPageBreak/>
        <w:t>мелком городском бизнесе, отправляли на коллективные фермы, подчиненные ближайшей военной комендатуре.</w:t>
      </w:r>
    </w:p>
    <w:p w14:paraId="3DA2FA6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Однако и мелкие предприятия обернулись каторгой, когда элита понизила общественный статус гражданских, сделав их столь же бесправными, как рядовые солдаты. Последние не выиграли от нового порядка вещей, зато штатские обнаружили, что за пребывание в городах теперь придется платить унижениями, честью своих дочерей и уничтоженной собственностью. В результате за пределами каждого военного полиса выросли беспорядочные скопления наскоро построенных лачуг.</w:t>
      </w:r>
    </w:p>
    <w:p w14:paraId="306C090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 2030 году школы и университеты еще действовали, и Актус был доктором метафизики в одном из последних. А затем, как всегда внезапно, власть предержащие решили, что им не нравятся образованные калеки</w:t>
      </w:r>
      <w:r w:rsidRPr="000B4EB5">
        <w:rPr>
          <w:rFonts w:ascii="Verdana" w:hAnsi="Verdana"/>
          <w:color w:val="000000"/>
          <w:sz w:val="20"/>
        </w:rPr>
        <w:t> </w:t>
      </w:r>
      <w:r w:rsidRPr="000B4EB5">
        <w:rPr>
          <w:rFonts w:ascii="Verdana" w:hAnsi="Verdana"/>
          <w:color w:val="000000"/>
          <w:sz w:val="20"/>
          <w:lang w:val="ru-RU"/>
        </w:rPr>
        <w:t>— к тому времени в аудиториях Лиги Плюща не осталось других учеников</w:t>
      </w:r>
      <w:r w:rsidRPr="000B4EB5">
        <w:rPr>
          <w:rFonts w:ascii="Verdana" w:hAnsi="Verdana"/>
          <w:color w:val="000000"/>
          <w:sz w:val="20"/>
        </w:rPr>
        <w:t> </w:t>
      </w:r>
      <w:r w:rsidRPr="000B4EB5">
        <w:rPr>
          <w:rFonts w:ascii="Verdana" w:hAnsi="Verdana"/>
          <w:color w:val="000000"/>
          <w:sz w:val="20"/>
          <w:lang w:val="ru-RU"/>
        </w:rPr>
        <w:t>— и армейский сапог опустился с сокрушительной силой. Все гражданские учебные заведения были объявлены вне закона, а их сотрудники</w:t>
      </w:r>
      <w:r w:rsidRPr="000B4EB5">
        <w:rPr>
          <w:rFonts w:ascii="Verdana" w:hAnsi="Verdana"/>
          <w:color w:val="000000"/>
          <w:sz w:val="20"/>
        </w:rPr>
        <w:t> </w:t>
      </w:r>
      <w:r w:rsidRPr="000B4EB5">
        <w:rPr>
          <w:rFonts w:ascii="Verdana" w:hAnsi="Verdana"/>
          <w:color w:val="000000"/>
          <w:sz w:val="20"/>
          <w:lang w:val="ru-RU"/>
        </w:rPr>
        <w:t>— подвергнуты гонениям.</w:t>
      </w:r>
    </w:p>
    <w:p w14:paraId="3BA2DDF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Впервые я увидел Актуса в сточной канаве гетто, где его бросили умирать подручные Дестейла. На мощном запястье еще прощупывался пульс, и я как-то сумел затащить громадное тело к себе в хижину. Была поздняя ночь, и здешнего доктора пришлось вытаскивать из постели. Неандертальская голова и обезьяноподобное тело кровоточили от многочисленных побоев, однако, закончив обрабатывать раны, доктор уверил меня, что пациент выживет.</w:t>
      </w:r>
    </w:p>
    <w:p w14:paraId="722AC5D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Актус и впрямь выздоровел быстро. За считанные дни его длинные руки и короткие толстые ноги вновь налились силой. К концу недели он уже мог ковылять по комнатушкам без моей помощи. Его рассказ подтвердил то, о чем я и так догадывался: Актус был одним из немногих потомков тех, кто пострадал от радиоактивного загрязнения, мутант в третьем поколении, и входил в штат одного из последних университетов, ощутивших тяжесть военной машины.</w:t>
      </w:r>
    </w:p>
    <w:p w14:paraId="6DF5ADC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Первым же делом он изложил мне свою онтологическую теорию...</w:t>
      </w:r>
    </w:p>
    <w:p w14:paraId="0518030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Хотя жителям гетто приходилось калечить собственных детей, чтобы уберечь от призыва в армию, они продолжали плодиться</w:t>
      </w:r>
      <w:r w:rsidRPr="000B4EB5">
        <w:rPr>
          <w:rFonts w:ascii="Verdana" w:hAnsi="Verdana"/>
          <w:color w:val="000000"/>
          <w:sz w:val="20"/>
        </w:rPr>
        <w:t> </w:t>
      </w:r>
      <w:r w:rsidRPr="000B4EB5">
        <w:rPr>
          <w:rFonts w:ascii="Verdana" w:hAnsi="Verdana"/>
          <w:color w:val="000000"/>
          <w:sz w:val="20"/>
          <w:lang w:val="ru-RU"/>
        </w:rPr>
        <w:t>— как бы то ни было, дети не только причина, но и смысл человеческого существования. Однако мутанты в третьем поколении были поголовно стерильны и вынуждены искать другие способы наполнить жизнь смыслом. Философия</w:t>
      </w:r>
      <w:r w:rsidRPr="000B4EB5">
        <w:rPr>
          <w:rFonts w:ascii="Verdana" w:hAnsi="Verdana"/>
          <w:color w:val="000000"/>
          <w:sz w:val="20"/>
        </w:rPr>
        <w:t> </w:t>
      </w:r>
      <w:r w:rsidRPr="000B4EB5">
        <w:rPr>
          <w:rFonts w:ascii="Verdana" w:hAnsi="Verdana"/>
          <w:color w:val="000000"/>
          <w:sz w:val="20"/>
          <w:lang w:val="ru-RU"/>
        </w:rPr>
        <w:t>— один из таких способов, и шаг от философии к метафизике естественен. Ну, а если вы мутант, отчаянно жаждущий лучшего мира, то сделаете и следующий, последний шаг. Онтология</w:t>
      </w:r>
      <w:r w:rsidRPr="000B4EB5">
        <w:rPr>
          <w:rFonts w:ascii="Verdana" w:hAnsi="Verdana"/>
          <w:color w:val="000000"/>
          <w:sz w:val="20"/>
        </w:rPr>
        <w:t> </w:t>
      </w:r>
      <w:r w:rsidRPr="000B4EB5">
        <w:rPr>
          <w:rFonts w:ascii="Verdana" w:hAnsi="Verdana"/>
          <w:color w:val="000000"/>
          <w:sz w:val="20"/>
          <w:lang w:val="ru-RU"/>
        </w:rPr>
        <w:t>— изучение фундаментальных принципов бытия</w:t>
      </w:r>
      <w:r w:rsidRPr="000B4EB5">
        <w:rPr>
          <w:rFonts w:ascii="Verdana" w:hAnsi="Verdana"/>
          <w:color w:val="000000"/>
          <w:sz w:val="20"/>
        </w:rPr>
        <w:t> </w:t>
      </w:r>
      <w:r w:rsidRPr="000B4EB5">
        <w:rPr>
          <w:rFonts w:ascii="Verdana" w:hAnsi="Verdana"/>
          <w:color w:val="000000"/>
          <w:sz w:val="20"/>
          <w:lang w:val="ru-RU"/>
        </w:rPr>
        <w:t xml:space="preserve">— была для моего друга единственным </w:t>
      </w:r>
      <w:r w:rsidRPr="000B4EB5">
        <w:rPr>
          <w:rFonts w:ascii="Verdana" w:hAnsi="Verdana"/>
          <w:color w:val="000000"/>
          <w:sz w:val="20"/>
        </w:rPr>
        <w:t>raison</w:t>
      </w:r>
      <w:r w:rsidRPr="000B4EB5">
        <w:rPr>
          <w:rFonts w:ascii="Verdana" w:hAnsi="Verdana"/>
          <w:color w:val="000000"/>
          <w:sz w:val="20"/>
          <w:lang w:val="ru-RU"/>
        </w:rPr>
        <w:t xml:space="preserve"> </w:t>
      </w:r>
      <w:r w:rsidRPr="000B4EB5">
        <w:rPr>
          <w:rFonts w:ascii="Verdana" w:hAnsi="Verdana"/>
          <w:color w:val="000000"/>
          <w:sz w:val="20"/>
        </w:rPr>
        <w:t>d</w:t>
      </w:r>
      <w:r w:rsidRPr="000B4EB5">
        <w:rPr>
          <w:rFonts w:ascii="Verdana" w:hAnsi="Verdana"/>
          <w:color w:val="000000"/>
          <w:sz w:val="20"/>
          <w:lang w:val="ru-RU"/>
        </w:rPr>
        <w:t>'</w:t>
      </w:r>
      <w:r w:rsidRPr="000B4EB5">
        <w:rPr>
          <w:rFonts w:ascii="Verdana" w:hAnsi="Verdana"/>
          <w:color w:val="000000"/>
          <w:sz w:val="20"/>
        </w:rPr>
        <w:t>etre</w:t>
      </w:r>
      <w:r w:rsidRPr="000B4EB5">
        <w:rPr>
          <w:rFonts w:ascii="Verdana" w:hAnsi="Verdana"/>
          <w:color w:val="000000"/>
          <w:sz w:val="20"/>
          <w:vertAlign w:val="superscript"/>
        </w:rPr>
        <w:footnoteReference w:id="2"/>
      </w:r>
      <w:r w:rsidRPr="000B4EB5">
        <w:rPr>
          <w:rFonts w:ascii="Verdana" w:hAnsi="Verdana"/>
          <w:color w:val="000000"/>
          <w:sz w:val="20"/>
          <w:lang w:val="ru-RU"/>
        </w:rPr>
        <w:t>.</w:t>
      </w:r>
    </w:p>
    <w:p w14:paraId="053A1B9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Актус сидел за столом, уставившись на собственные руки.</w:t>
      </w:r>
    </w:p>
    <w:p w14:paraId="2141FC4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Ну, как все прошло, Алан?</w:t>
      </w:r>
      <w:r w:rsidRPr="000B4EB5">
        <w:rPr>
          <w:rFonts w:ascii="Verdana" w:hAnsi="Verdana"/>
          <w:color w:val="000000"/>
          <w:sz w:val="20"/>
        </w:rPr>
        <w:t> </w:t>
      </w:r>
      <w:r w:rsidRPr="000B4EB5">
        <w:rPr>
          <w:rFonts w:ascii="Verdana" w:hAnsi="Verdana"/>
          <w:color w:val="000000"/>
          <w:sz w:val="20"/>
          <w:lang w:val="ru-RU"/>
        </w:rPr>
        <w:t>— спросил он, глянув на меня.</w:t>
      </w:r>
    </w:p>
    <w:p w14:paraId="7B76EF2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Она любовница Дестейла.</w:t>
      </w:r>
    </w:p>
    <w:p w14:paraId="1CC1851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Он снова опустил глаза. По его крупному телу прокатилась дрожь.</w:t>
      </w:r>
    </w:p>
    <w:p w14:paraId="471B4F4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Вот как... Дестейл, значит.</w:t>
      </w:r>
      <w:r w:rsidRPr="000B4EB5">
        <w:rPr>
          <w:rFonts w:ascii="Verdana" w:hAnsi="Verdana"/>
          <w:color w:val="000000"/>
          <w:sz w:val="20"/>
        </w:rPr>
        <w:t> </w:t>
      </w:r>
      <w:r w:rsidRPr="000B4EB5">
        <w:rPr>
          <w:rFonts w:ascii="Verdana" w:hAnsi="Verdana"/>
          <w:color w:val="000000"/>
          <w:sz w:val="20"/>
          <w:lang w:val="ru-RU"/>
        </w:rPr>
        <w:t>— Он резко встал.</w:t>
      </w:r>
      <w:r w:rsidRPr="000B4EB5">
        <w:rPr>
          <w:rFonts w:ascii="Verdana" w:hAnsi="Verdana"/>
          <w:color w:val="000000"/>
          <w:sz w:val="20"/>
        </w:rPr>
        <w:t> </w:t>
      </w:r>
      <w:r w:rsidRPr="000B4EB5">
        <w:rPr>
          <w:rFonts w:ascii="Verdana" w:hAnsi="Verdana"/>
          <w:color w:val="000000"/>
          <w:sz w:val="20"/>
          <w:lang w:val="ru-RU"/>
        </w:rPr>
        <w:t>— Ты уже принял свое неприятное знание, теперь моя очередь.</w:t>
      </w:r>
    </w:p>
    <w:p w14:paraId="7DBCDF5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Схватив фонарь и махнув мне следовать за собой, Актус затопал в соседнюю комнату, которую в шутку называл «своей лабораторией». Именно здесь он занимался онтологией, суть которой, по его определению, заключалась в свободе от механических приспособлений. Единственной его «аппаратурой» были книжные полки, достаточно просторные, чтобы вместить пухлые записные книжки, койка, достаточно крепкая, чтобы выдержать его вес, и небольшой стол.</w:t>
      </w:r>
    </w:p>
    <w:p w14:paraId="51D0B4D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На столе лежала только что нарисованная астрономическая карта. Цветная, безупречно выполненная, она изображала двойную звезду</w:t>
      </w:r>
      <w:r w:rsidRPr="000B4EB5">
        <w:rPr>
          <w:rFonts w:ascii="Verdana" w:hAnsi="Verdana"/>
          <w:color w:val="000000"/>
          <w:sz w:val="20"/>
        </w:rPr>
        <w:t> </w:t>
      </w:r>
      <w:r w:rsidRPr="000B4EB5">
        <w:rPr>
          <w:rFonts w:ascii="Verdana" w:hAnsi="Verdana"/>
          <w:color w:val="000000"/>
          <w:sz w:val="20"/>
          <w:lang w:val="ru-RU"/>
        </w:rPr>
        <w:t>— бело-голубой гигант и крошечный белый карлик. Вокруг них на орбитах находились девятнадцать планет</w:t>
      </w:r>
      <w:r w:rsidRPr="000B4EB5">
        <w:rPr>
          <w:rFonts w:ascii="Verdana" w:hAnsi="Verdana"/>
          <w:color w:val="000000"/>
          <w:sz w:val="20"/>
        </w:rPr>
        <w:t> </w:t>
      </w:r>
      <w:r w:rsidRPr="000B4EB5">
        <w:rPr>
          <w:rFonts w:ascii="Verdana" w:hAnsi="Verdana"/>
          <w:color w:val="000000"/>
          <w:sz w:val="20"/>
          <w:lang w:val="ru-RU"/>
        </w:rPr>
        <w:t>— вряд ли многим крупнее точек, но каждая старательно закрашенная сообразно преобладающей флоре либо ее отсутствию.</w:t>
      </w:r>
    </w:p>
    <w:p w14:paraId="4EB68AC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Актус поставил фонарь на ближайшую полку и нагнулся над картой, словно волосатый бог, созерцающий свое последнее творение. Обезьянобог над чертежами проекта новой реальности.</w:t>
      </w:r>
    </w:p>
    <w:p w14:paraId="4BF6B2A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lastRenderedPageBreak/>
        <w:t>Он поднял на меня глаза.</w:t>
      </w:r>
    </w:p>
    <w:p w14:paraId="522FCF7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Хочу вкратце повторить свою теорию... Разум человека создает субъективную реальность при участии других разумов. Двух одинаковых реальностей не бывает, как не существует и двух абсолютно идентичных разумов. Однако общее сходство всегда прослеживается, кроме тех случаев, когда из-за различных жизненных обстоятельств у индивидуума возникает настоятельная потребность создать для себя дополнительную субъективную реальность. Если можно так выразиться, шизо-реальность, от греческого</w:t>
      </w:r>
      <w:r w:rsidRPr="000B4EB5">
        <w:rPr>
          <w:rFonts w:ascii="Verdana" w:hAnsi="Verdana"/>
          <w:color w:val="000000"/>
          <w:sz w:val="20"/>
        </w:rPr>
        <w:t> </w:t>
      </w:r>
      <w:r w:rsidRPr="000B4EB5">
        <w:rPr>
          <w:rFonts w:ascii="Verdana" w:hAnsi="Verdana"/>
          <w:color w:val="000000"/>
          <w:sz w:val="20"/>
          <w:lang w:val="ru-RU"/>
        </w:rPr>
        <w:t>— «раскол». Однако сама приставка «шизо» уже намекает на несовершенство этой реальности: она недостаточно полна, чтобы подменить собой ту, из которой хочет убежать шизофреник, вследствие чего он вынужден жить сразу в обеих.</w:t>
      </w:r>
    </w:p>
    <w:p w14:paraId="0F37B1B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Субъективную реальность можно сравнить с силовым полем идей, которое генерирует человечество. То есть, это массовая реальность или, если продолжить концепцию Беркли</w:t>
      </w:r>
      <w:r w:rsidRPr="000B4EB5">
        <w:rPr>
          <w:rFonts w:ascii="Verdana" w:hAnsi="Verdana"/>
          <w:color w:val="000000"/>
          <w:sz w:val="20"/>
          <w:vertAlign w:val="superscript"/>
        </w:rPr>
        <w:footnoteReference w:id="3"/>
      </w:r>
      <w:r w:rsidRPr="000B4EB5">
        <w:rPr>
          <w:rFonts w:ascii="Verdana" w:hAnsi="Verdana"/>
          <w:color w:val="000000"/>
          <w:sz w:val="20"/>
          <w:lang w:val="ru-RU"/>
        </w:rPr>
        <w:t xml:space="preserve">, массовое </w:t>
      </w:r>
      <w:r w:rsidRPr="000B4EB5">
        <w:rPr>
          <w:rFonts w:ascii="Verdana" w:hAnsi="Verdana"/>
          <w:color w:val="000000"/>
          <w:sz w:val="20"/>
        </w:rPr>
        <w:t>esse</w:t>
      </w:r>
      <w:r w:rsidRPr="000B4EB5">
        <w:rPr>
          <w:rFonts w:ascii="Verdana" w:hAnsi="Verdana"/>
          <w:color w:val="000000"/>
          <w:sz w:val="20"/>
          <w:lang w:val="ru-RU"/>
        </w:rPr>
        <w:t xml:space="preserve"> </w:t>
      </w:r>
      <w:r w:rsidRPr="000B4EB5">
        <w:rPr>
          <w:rFonts w:ascii="Verdana" w:hAnsi="Verdana"/>
          <w:color w:val="000000"/>
          <w:sz w:val="20"/>
        </w:rPr>
        <w:t>est</w:t>
      </w:r>
      <w:r w:rsidRPr="000B4EB5">
        <w:rPr>
          <w:rFonts w:ascii="Verdana" w:hAnsi="Verdana"/>
          <w:color w:val="000000"/>
          <w:sz w:val="20"/>
          <w:lang w:val="ru-RU"/>
        </w:rPr>
        <w:t xml:space="preserve"> </w:t>
      </w:r>
      <w:r w:rsidRPr="000B4EB5">
        <w:rPr>
          <w:rFonts w:ascii="Verdana" w:hAnsi="Verdana"/>
          <w:color w:val="000000"/>
          <w:sz w:val="20"/>
        </w:rPr>
        <w:t>percipi</w:t>
      </w:r>
      <w:r w:rsidRPr="000B4EB5">
        <w:rPr>
          <w:rFonts w:ascii="Verdana" w:hAnsi="Verdana"/>
          <w:color w:val="000000"/>
          <w:sz w:val="20"/>
          <w:lang w:val="ru-RU"/>
        </w:rPr>
        <w:t>: «существовать значит быть воспринятым как идея» всем человечеством. Мы не в состоянии постичь материальную вселенную, однако все же должны признать ее существование и допустить, что та реальность, частью которой мы являемся, состоит не только из субъективного силового поля, но и из лежащей в ее основе «вещи в себе». Познать истинную природу последней мы не можем из-за априорного</w:t>
      </w:r>
      <w:r w:rsidRPr="000B4EB5">
        <w:rPr>
          <w:rFonts w:ascii="Verdana" w:hAnsi="Verdana"/>
          <w:color w:val="000000"/>
          <w:sz w:val="20"/>
          <w:vertAlign w:val="superscript"/>
        </w:rPr>
        <w:footnoteReference w:id="4"/>
      </w:r>
      <w:r w:rsidRPr="000B4EB5">
        <w:rPr>
          <w:rFonts w:ascii="Verdana" w:hAnsi="Verdana"/>
          <w:color w:val="000000"/>
          <w:sz w:val="20"/>
          <w:lang w:val="ru-RU"/>
        </w:rPr>
        <w:t xml:space="preserve"> фактора своей интуиции. Как сказал Кант, «что касается формы... многое можно сказать а р</w:t>
      </w:r>
      <w:r w:rsidRPr="000B4EB5">
        <w:rPr>
          <w:rFonts w:ascii="Verdana" w:hAnsi="Verdana"/>
          <w:color w:val="000000"/>
          <w:sz w:val="20"/>
        </w:rPr>
        <w:t>riori</w:t>
      </w:r>
      <w:r w:rsidRPr="000B4EB5">
        <w:rPr>
          <w:rFonts w:ascii="Verdana" w:hAnsi="Verdana"/>
          <w:color w:val="000000"/>
          <w:sz w:val="20"/>
          <w:lang w:val="ru-RU"/>
        </w:rPr>
        <w:t>, но никогда ничего нельзя сказать о вещи самой по себе, которая могла бы лежать в основе этих явлений».</w:t>
      </w:r>
    </w:p>
    <w:p w14:paraId="66A8D7D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Возьмем, к примеру, этот стол. Никто из нас не способен воспринимать его без привязки к определенной точке пространства-времени. Однако как вещь в себе он лишен пространства и времени. Это наше априорное знание наделяет его и тем, и другим.</w:t>
      </w:r>
    </w:p>
    <w:p w14:paraId="766D860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И наоборот, никто не мыслит пространства и времени отвлеченно от объектов или событий. Если не веришь, закрой глаза и попробуй сосредоточиться на чистом пространстве и чистом времени. Обнаружишь, что не в силах представить ни то, ни другое. Уже одно это доказывает, что они не часть вещи в себе, а плод нашего разума.</w:t>
      </w:r>
    </w:p>
    <w:p w14:paraId="62BBD7D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 xml:space="preserve">Следовательно, можно предположить, что вещь в себе нам откроется, только если мы сумеем освободить свой разум от влияния априорного фактора. И хотя мы не сможем обычным способом перемещаться из одной точки в другую, ибо как пространство, так и время будут отсутствовать, нам, возможно, удастся переместиться совершенно иначе: </w:t>
      </w:r>
      <w:r w:rsidRPr="000B4EB5">
        <w:rPr>
          <w:rFonts w:ascii="Verdana" w:hAnsi="Verdana"/>
          <w:i/>
          <w:iCs/>
          <w:color w:val="000000"/>
          <w:sz w:val="20"/>
          <w:lang w:val="ru-RU"/>
        </w:rPr>
        <w:t>изменив свою индивидуальную субъективную реальность.</w:t>
      </w:r>
    </w:p>
    <w:p w14:paraId="5B5350F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Иными словами, если мы создадим настолько достоверную индивидуальную реальность, что она заменит собой массовое силовое поле идей, то сможем передвигаться из одной субъективной точки в другую, из одного субъективного мира в другой или из одной субъективной солнечной системы в другую. А если мы сделаем эту новую реальность достаточно жизнеподобной, у нас получится забрать с собой и других</w:t>
      </w:r>
      <w:r w:rsidRPr="000B4EB5">
        <w:rPr>
          <w:rFonts w:ascii="Verdana" w:hAnsi="Verdana"/>
          <w:color w:val="000000"/>
          <w:sz w:val="20"/>
        </w:rPr>
        <w:t> </w:t>
      </w:r>
      <w:r w:rsidRPr="000B4EB5">
        <w:rPr>
          <w:rFonts w:ascii="Verdana" w:hAnsi="Verdana"/>
          <w:color w:val="000000"/>
          <w:sz w:val="20"/>
          <w:lang w:val="ru-RU"/>
        </w:rPr>
        <w:t>— возможно, все человечество.</w:t>
      </w:r>
    </w:p>
    <w:p w14:paraId="26558D4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Например, если я сумею освободить свой разум от влияния априорного фактора и одновременно придумаю субъективную реальность на девятой планете Сириуса, которая окажется жизнеспособнее нашей текущей реальности на Земле, то мы тотчас материализуемся в той новой реальности! Таким образом, мы совершим мгновенную телепортацию без помощи примитивных передатчиков массы и прочих машин, которые так и не смогли построить армейские ученые.</w:t>
      </w:r>
    </w:p>
    <w:p w14:paraId="3B1A11E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 xml:space="preserve">Ты хочешь возразить, что в системе Сириуса, возможно, нет девятой планеты, а то и вообще никаких планет? Не забывай, мы имеем дело с субъективной реальностью, а в ее рамках все, что кажется настоящим, и есть настоящее. Других критериев просто нет! Например, откуда нам знать, существует ли на самом деле третья </w:t>
      </w:r>
      <w:r w:rsidRPr="000B4EB5">
        <w:rPr>
          <w:rFonts w:ascii="Verdana" w:hAnsi="Verdana"/>
          <w:color w:val="000000"/>
          <w:sz w:val="20"/>
          <w:lang w:val="ru-RU"/>
        </w:rPr>
        <w:lastRenderedPageBreak/>
        <w:t>планета от Солнца, или, если на то пошло, само Солнце? Однако из прагматичных соображений мы охотно принимаем реальность земли, на которой стоим, воздуха, которым дышим, и объектов, которые воспринимаем.</w:t>
      </w:r>
    </w:p>
    <w:p w14:paraId="722D590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По сути дела, при создании альтернативной реальности подобного рода нужно выполнить единственное условие: она должна казаться более настоящей, чем массовая реальность, частью которой мы являемся и которую хотим покинуть. Такая субъективная реальность должна быть тщательно, до мелочей продумана, ибо, если она хоть в чем-то уступит массовому полю идей, движение сквозь вещь в себе окажется невозможным, даже если фактор а р</w:t>
      </w:r>
      <w:r w:rsidRPr="000B4EB5">
        <w:rPr>
          <w:rFonts w:ascii="Verdana" w:hAnsi="Verdana"/>
          <w:color w:val="000000"/>
          <w:sz w:val="20"/>
        </w:rPr>
        <w:t>riori</w:t>
      </w:r>
      <w:r w:rsidRPr="000B4EB5">
        <w:rPr>
          <w:rFonts w:ascii="Verdana" w:hAnsi="Verdana"/>
          <w:color w:val="000000"/>
          <w:sz w:val="20"/>
          <w:lang w:val="ru-RU"/>
        </w:rPr>
        <w:t xml:space="preserve"> нейтрализован.</w:t>
      </w:r>
    </w:p>
    <w:p w14:paraId="50BC5AE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Карта на этом столе в общих чертах отражает мое видение системы Сириуса. Она помогает мне думать, но без нее можно и обойтись.</w:t>
      </w:r>
      <w:r w:rsidRPr="000B4EB5">
        <w:rPr>
          <w:rFonts w:ascii="Verdana" w:hAnsi="Verdana"/>
          <w:color w:val="000000"/>
          <w:sz w:val="20"/>
        </w:rPr>
        <w:t> </w:t>
      </w:r>
      <w:r w:rsidRPr="000B4EB5">
        <w:rPr>
          <w:rFonts w:ascii="Verdana" w:hAnsi="Verdana"/>
          <w:color w:val="000000"/>
          <w:sz w:val="20"/>
          <w:lang w:val="ru-RU"/>
        </w:rPr>
        <w:t>— Актус махнул на заставленные записными книжками полки, что покрывали все четыре стены комнаты.</w:t>
      </w:r>
      <w:r w:rsidRPr="000B4EB5">
        <w:rPr>
          <w:rFonts w:ascii="Verdana" w:hAnsi="Verdana"/>
          <w:color w:val="000000"/>
          <w:sz w:val="20"/>
        </w:rPr>
        <w:t> </w:t>
      </w:r>
      <w:r w:rsidRPr="000B4EB5">
        <w:rPr>
          <w:rFonts w:ascii="Verdana" w:hAnsi="Verdana"/>
          <w:color w:val="000000"/>
          <w:sz w:val="20"/>
          <w:lang w:val="ru-RU"/>
        </w:rPr>
        <w:t>— Вот истинная квинтэссенция моей альтернативной реальности: дубликаты и вариации всех объектов восприятия, как прошлых, так и будущих, того массового поля идей, в котором мы заперты.</w:t>
      </w:r>
      <w:r w:rsidRPr="000B4EB5">
        <w:rPr>
          <w:rFonts w:ascii="Verdana" w:hAnsi="Verdana"/>
          <w:color w:val="000000"/>
          <w:sz w:val="20"/>
        </w:rPr>
        <w:t> </w:t>
      </w:r>
      <w:r w:rsidRPr="000B4EB5">
        <w:rPr>
          <w:rFonts w:ascii="Verdana" w:hAnsi="Verdana"/>
          <w:color w:val="000000"/>
          <w:sz w:val="20"/>
          <w:lang w:val="ru-RU"/>
        </w:rPr>
        <w:t>— Он вернулся глазами к карте.</w:t>
      </w:r>
      <w:r w:rsidRPr="000B4EB5">
        <w:rPr>
          <w:rFonts w:ascii="Verdana" w:hAnsi="Verdana"/>
          <w:color w:val="000000"/>
          <w:sz w:val="20"/>
        </w:rPr>
        <w:t> </w:t>
      </w:r>
      <w:r w:rsidRPr="000B4EB5">
        <w:rPr>
          <w:rFonts w:ascii="Verdana" w:hAnsi="Verdana"/>
          <w:color w:val="000000"/>
          <w:sz w:val="20"/>
          <w:lang w:val="ru-RU"/>
        </w:rPr>
        <w:t>— Из девятнадцати планет нас сейчас должна интересовать только одна</w:t>
      </w:r>
      <w:r w:rsidRPr="000B4EB5">
        <w:rPr>
          <w:rFonts w:ascii="Verdana" w:hAnsi="Verdana"/>
          <w:color w:val="000000"/>
          <w:sz w:val="20"/>
        </w:rPr>
        <w:t> </w:t>
      </w:r>
      <w:r w:rsidRPr="000B4EB5">
        <w:rPr>
          <w:rFonts w:ascii="Verdana" w:hAnsi="Verdana"/>
          <w:color w:val="000000"/>
          <w:sz w:val="20"/>
          <w:lang w:val="ru-RU"/>
        </w:rPr>
        <w:t>— девятая. Эта первобытная планета изобилует горами и лесами, озерами и морями. Первозданная земля, пронизанная венами рек и...</w:t>
      </w:r>
    </w:p>
    <w:p w14:paraId="64F7F3C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Но зачем же первозданная?</w:t>
      </w:r>
      <w:r w:rsidRPr="000B4EB5">
        <w:rPr>
          <w:rFonts w:ascii="Verdana" w:hAnsi="Verdana"/>
          <w:color w:val="000000"/>
          <w:sz w:val="20"/>
        </w:rPr>
        <w:t> </w:t>
      </w:r>
      <w:r w:rsidRPr="000B4EB5">
        <w:rPr>
          <w:rFonts w:ascii="Verdana" w:hAnsi="Verdana"/>
          <w:color w:val="000000"/>
          <w:sz w:val="20"/>
          <w:lang w:val="ru-RU"/>
        </w:rPr>
        <w:t>— вмешался я.</w:t>
      </w:r>
      <w:r w:rsidRPr="000B4EB5">
        <w:rPr>
          <w:rFonts w:ascii="Verdana" w:hAnsi="Verdana"/>
          <w:color w:val="000000"/>
          <w:sz w:val="20"/>
        </w:rPr>
        <w:t> </w:t>
      </w:r>
      <w:r w:rsidRPr="000B4EB5">
        <w:rPr>
          <w:rFonts w:ascii="Verdana" w:hAnsi="Verdana"/>
          <w:color w:val="000000"/>
          <w:sz w:val="20"/>
          <w:lang w:val="ru-RU"/>
        </w:rPr>
        <w:t>— Может, хоть какое-то подобие цивилизации? Город-другой, деревушки...</w:t>
      </w:r>
    </w:p>
    <w:p w14:paraId="1751264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И правда, почему?</w:t>
      </w:r>
      <w:r w:rsidRPr="000B4EB5">
        <w:rPr>
          <w:rFonts w:ascii="Verdana" w:hAnsi="Verdana"/>
          <w:color w:val="000000"/>
          <w:sz w:val="20"/>
        </w:rPr>
        <w:t> </w:t>
      </w:r>
      <w:r w:rsidRPr="000B4EB5">
        <w:rPr>
          <w:rFonts w:ascii="Verdana" w:hAnsi="Verdana"/>
          <w:color w:val="000000"/>
          <w:sz w:val="20"/>
          <w:lang w:val="ru-RU"/>
        </w:rPr>
        <w:t>— На неандертальских губах Актуса сверкнула улыбка. Казалось, на его нескладное лицо упал солнечный луч.</w:t>
      </w:r>
      <w:r w:rsidRPr="000B4EB5">
        <w:rPr>
          <w:rFonts w:ascii="Verdana" w:hAnsi="Verdana"/>
          <w:color w:val="000000"/>
          <w:sz w:val="20"/>
        </w:rPr>
        <w:t> </w:t>
      </w:r>
      <w:r w:rsidRPr="000B4EB5">
        <w:rPr>
          <w:rFonts w:ascii="Verdana" w:hAnsi="Verdana"/>
          <w:color w:val="000000"/>
          <w:sz w:val="20"/>
          <w:lang w:val="ru-RU"/>
        </w:rPr>
        <w:t>— Человечеству нужен еще один шанс, Алан! Ему нужны леса, а не города</w:t>
      </w:r>
      <w:r w:rsidRPr="000B4EB5">
        <w:rPr>
          <w:rFonts w:ascii="Verdana" w:hAnsi="Verdana"/>
          <w:color w:val="000000"/>
          <w:sz w:val="20"/>
        </w:rPr>
        <w:t> </w:t>
      </w:r>
      <w:r w:rsidRPr="000B4EB5">
        <w:rPr>
          <w:rFonts w:ascii="Verdana" w:hAnsi="Verdana"/>
          <w:color w:val="000000"/>
          <w:sz w:val="20"/>
          <w:lang w:val="ru-RU"/>
        </w:rPr>
        <w:t>— Уолдены</w:t>
      </w:r>
      <w:r w:rsidRPr="000B4EB5">
        <w:rPr>
          <w:rFonts w:ascii="Verdana" w:hAnsi="Verdana"/>
          <w:color w:val="000000"/>
          <w:sz w:val="20"/>
          <w:vertAlign w:val="superscript"/>
        </w:rPr>
        <w:footnoteReference w:id="5"/>
      </w:r>
      <w:r w:rsidRPr="000B4EB5">
        <w:rPr>
          <w:rFonts w:ascii="Verdana" w:hAnsi="Verdana"/>
          <w:color w:val="000000"/>
          <w:sz w:val="20"/>
          <w:lang w:val="ru-RU"/>
        </w:rPr>
        <w:t>, а не Нью-Йорки. Ему нужны голубые небеса, под которыми оно станет ходить, и извилистые реки, которыми поплывет к синим морям.</w:t>
      </w:r>
    </w:p>
    <w:p w14:paraId="1F35BEE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Человеческую природу не изменить,</w:t>
      </w:r>
      <w:r w:rsidRPr="000B4EB5">
        <w:rPr>
          <w:rFonts w:ascii="Verdana" w:hAnsi="Verdana"/>
          <w:color w:val="000000"/>
          <w:sz w:val="20"/>
        </w:rPr>
        <w:t> </w:t>
      </w:r>
      <w:r w:rsidRPr="000B4EB5">
        <w:rPr>
          <w:rFonts w:ascii="Verdana" w:hAnsi="Verdana"/>
          <w:color w:val="000000"/>
          <w:sz w:val="20"/>
          <w:lang w:val="ru-RU"/>
        </w:rPr>
        <w:t>— не сдавался я.</w:t>
      </w:r>
      <w:r w:rsidRPr="000B4EB5">
        <w:rPr>
          <w:rFonts w:ascii="Verdana" w:hAnsi="Verdana"/>
          <w:color w:val="000000"/>
          <w:sz w:val="20"/>
        </w:rPr>
        <w:t> </w:t>
      </w:r>
      <w:r w:rsidRPr="000B4EB5">
        <w:rPr>
          <w:rFonts w:ascii="Verdana" w:hAnsi="Verdana"/>
          <w:color w:val="000000"/>
          <w:sz w:val="20"/>
          <w:lang w:val="ru-RU"/>
        </w:rPr>
        <w:t>— Еще эоантроп бродил под голубыми небесами, а кроманьонец мог плыть к синим морям по извилистым рекам.</w:t>
      </w:r>
    </w:p>
    <w:p w14:paraId="6BEA0A6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Улыбка Актуса смягчилась.</w:t>
      </w:r>
    </w:p>
    <w:p w14:paraId="0C9DBA6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Скепсис тебе не идет, Алан. Не идет потому, что ты не скептик. Ты разочарованный идеалист. Годами с горечью вспоминаешь родителей, которые изувечили тебе ногу, чтобы уберечь от призыва в армию, и в тоже время восхищаешься мужеством этого шага и обвиняешь военный режим в их голодной смерти. А еще тебе горько потому, что девушка из сна оказалась любовницей Дестейла, однако в глубине души ты до сих пор идеализируешь ее. Впрочем, хватит...</w:t>
      </w:r>
    </w:p>
    <w:p w14:paraId="1A04E90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Улыбка поблекла, и он вновь сосредоточился на карте. Здоровенная мохнатая ручища прошлась над двумерными планетами и зависла высоко над развернутой на столе плоскостью эклиптики.</w:t>
      </w:r>
    </w:p>
    <w:p w14:paraId="496D2CD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Голубая звезда, как ты наверно знаешь, это Сириус. Пепельный кружок на некотором удалении слева</w:t>
      </w:r>
      <w:r w:rsidRPr="000B4EB5">
        <w:rPr>
          <w:rFonts w:ascii="Verdana" w:hAnsi="Verdana"/>
          <w:color w:val="000000"/>
          <w:sz w:val="20"/>
        </w:rPr>
        <w:t> </w:t>
      </w:r>
      <w:r w:rsidRPr="000B4EB5">
        <w:rPr>
          <w:rFonts w:ascii="Verdana" w:hAnsi="Verdana"/>
          <w:color w:val="000000"/>
          <w:sz w:val="20"/>
          <w:lang w:val="ru-RU"/>
        </w:rPr>
        <w:t>— это карлик-компаньон Сириуса. Как я уже говорил, из девятнадцати планет системы нас интересует сейчас только одна.</w:t>
      </w:r>
      <w:r w:rsidRPr="000B4EB5">
        <w:rPr>
          <w:rFonts w:ascii="Verdana" w:hAnsi="Verdana"/>
          <w:color w:val="000000"/>
          <w:sz w:val="20"/>
        </w:rPr>
        <w:t> </w:t>
      </w:r>
      <w:r w:rsidRPr="000B4EB5">
        <w:rPr>
          <w:rFonts w:ascii="Verdana" w:hAnsi="Verdana"/>
          <w:color w:val="000000"/>
          <w:sz w:val="20"/>
          <w:lang w:val="ru-RU"/>
        </w:rPr>
        <w:t>— Рука опустилась как огромная, но добрая птица, и ткнула пальцем в зеленую точку Сириуса-9.</w:t>
      </w:r>
      <w:r w:rsidRPr="000B4EB5">
        <w:rPr>
          <w:rFonts w:ascii="Verdana" w:hAnsi="Verdana"/>
          <w:color w:val="000000"/>
          <w:sz w:val="20"/>
        </w:rPr>
        <w:t> </w:t>
      </w:r>
      <w:r w:rsidRPr="000B4EB5">
        <w:rPr>
          <w:rFonts w:ascii="Verdana" w:hAnsi="Verdana"/>
          <w:color w:val="000000"/>
          <w:sz w:val="20"/>
          <w:lang w:val="ru-RU"/>
        </w:rPr>
        <w:t>— Где-то здесь, на тысячах квадратных миль под моим пальцем, возвышается зеленый холм. За холмом</w:t>
      </w:r>
      <w:r w:rsidRPr="000B4EB5">
        <w:rPr>
          <w:rFonts w:ascii="Verdana" w:hAnsi="Verdana"/>
          <w:color w:val="000000"/>
          <w:sz w:val="20"/>
        </w:rPr>
        <w:t> </w:t>
      </w:r>
      <w:r w:rsidRPr="000B4EB5">
        <w:rPr>
          <w:rFonts w:ascii="Verdana" w:hAnsi="Verdana"/>
          <w:color w:val="000000"/>
          <w:sz w:val="20"/>
          <w:lang w:val="ru-RU"/>
        </w:rPr>
        <w:t>— идиллическая долина, там вьется синяя река, окаймленная молодыми лесами. Виноградники, сады и луга; цветы и зеленые травы. Красивая долина, я старался сделать ее такой изо всех сил. Я представил ее в 8,65 светового года от той крошечной области на Земле, где мы живем. Теперь я сосредоточусь, а ты мне потом расскажешь о своих ощущениях.</w:t>
      </w:r>
    </w:p>
    <w:p w14:paraId="7C5E899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Глыбы бровей на лице-скале опустились, впалые глаза над парными кряжами скул потемнели. Морщины подобно ущельям избороздили угрюмый обрыв лба.</w:t>
      </w:r>
    </w:p>
    <w:p w14:paraId="51D0B93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 xml:space="preserve">Вначале я не почувствовал ничего. Знакомая комната, все те же записные книжки на полках; нарисованные планеты незаметно движутся, совершая свои маленькие путешествия вокруг нарисованной двойной звезды; замерший Актуст, чей палец все еще упирается в зеленую точку Сириуса-9. А затем из ничего внезапно возникло </w:t>
      </w:r>
      <w:r w:rsidRPr="000B4EB5">
        <w:rPr>
          <w:rFonts w:ascii="Verdana" w:hAnsi="Verdana"/>
          <w:color w:val="000000"/>
          <w:sz w:val="20"/>
          <w:lang w:val="ru-RU"/>
        </w:rPr>
        <w:lastRenderedPageBreak/>
        <w:t>небытие, и вокруг меня сомкнулась серая, лишенная пространства пустота сна. Рядом плыла Диана, чья красота стала еще явственнее, чем прежде, и перед нами маячила кроваво-серая, еще более жуткая, чем прежде, видимость лица...</w:t>
      </w:r>
    </w:p>
    <w:p w14:paraId="4F5DA97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Наверное, я упал, потому что надо мной неожиданно всплыло бледное лицо Актуса, и я почувствовал, как огромная рука поддерживает меня под плечи.</w:t>
      </w:r>
    </w:p>
    <w:p w14:paraId="573B7FE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Ну же, Алан!</w:t>
      </w:r>
      <w:r w:rsidRPr="000B4EB5">
        <w:rPr>
          <w:rFonts w:ascii="Verdana" w:hAnsi="Verdana"/>
          <w:color w:val="000000"/>
          <w:sz w:val="20"/>
        </w:rPr>
        <w:t> </w:t>
      </w:r>
      <w:r w:rsidRPr="000B4EB5">
        <w:rPr>
          <w:rFonts w:ascii="Verdana" w:hAnsi="Verdana"/>
          <w:color w:val="000000"/>
          <w:sz w:val="20"/>
          <w:lang w:val="ru-RU"/>
        </w:rPr>
        <w:t>— нетерпеливо произнес он, помогая мне встать на ноги.</w:t>
      </w:r>
      <w:r w:rsidRPr="000B4EB5">
        <w:rPr>
          <w:rFonts w:ascii="Verdana" w:hAnsi="Verdana"/>
          <w:color w:val="000000"/>
          <w:sz w:val="20"/>
        </w:rPr>
        <w:t> </w:t>
      </w:r>
      <w:r w:rsidRPr="000B4EB5">
        <w:rPr>
          <w:rFonts w:ascii="Verdana" w:hAnsi="Verdana"/>
          <w:color w:val="000000"/>
          <w:sz w:val="20"/>
          <w:lang w:val="ru-RU"/>
        </w:rPr>
        <w:t>— Рассказывай!.</w:t>
      </w:r>
    </w:p>
    <w:p w14:paraId="20A62E1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Когда я рассказал, его глаза наполнились болью, и эта боль была настолько сильной, что мне пришлось отвернуться.</w:t>
      </w:r>
    </w:p>
    <w:p w14:paraId="2243D1A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Отрицать эту связь больше невозможно,</w:t>
      </w:r>
      <w:r w:rsidRPr="000B4EB5">
        <w:rPr>
          <w:rFonts w:ascii="Verdana" w:hAnsi="Verdana"/>
          <w:color w:val="000000"/>
          <w:sz w:val="20"/>
        </w:rPr>
        <w:t> </w:t>
      </w:r>
      <w:r w:rsidRPr="000B4EB5">
        <w:rPr>
          <w:rFonts w:ascii="Verdana" w:hAnsi="Verdana"/>
          <w:color w:val="000000"/>
          <w:sz w:val="20"/>
          <w:lang w:val="ru-RU"/>
        </w:rPr>
        <w:t>— услышал я его голос.</w:t>
      </w:r>
      <w:r w:rsidRPr="000B4EB5">
        <w:rPr>
          <w:rFonts w:ascii="Verdana" w:hAnsi="Verdana"/>
          <w:color w:val="000000"/>
          <w:sz w:val="20"/>
        </w:rPr>
        <w:t> </w:t>
      </w:r>
      <w:r w:rsidRPr="000B4EB5">
        <w:rPr>
          <w:rFonts w:ascii="Verdana" w:hAnsi="Verdana"/>
          <w:color w:val="000000"/>
          <w:sz w:val="20"/>
          <w:lang w:val="ru-RU"/>
        </w:rPr>
        <w:t>— Твой сон и мой эксперимент суть одно и то же, но у меня пока нет объяснения. Надо подумать. Надо попытаться привыкнуть к неприятному знанию. Я старик и так сильно хотел покинуть Землю...</w:t>
      </w:r>
    </w:p>
    <w:p w14:paraId="1ECF83B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p>
    <w:p w14:paraId="1CFEA68D" w14:textId="77777777" w:rsidR="000B4EB5" w:rsidRDefault="000B4EB5" w:rsidP="000B4EB5">
      <w:pPr>
        <w:pStyle w:val="Heading3"/>
        <w:keepNext w:val="0"/>
        <w:keepLines w:val="0"/>
        <w:suppressAutoHyphens/>
        <w:spacing w:before="0" w:line="240" w:lineRule="auto"/>
        <w:ind w:firstLine="283"/>
        <w:jc w:val="both"/>
        <w:rPr>
          <w:rFonts w:ascii="Verdana" w:hAnsi="Verdana"/>
          <w:b w:val="0"/>
          <w:color w:val="000000"/>
          <w:sz w:val="20"/>
        </w:rPr>
      </w:pPr>
    </w:p>
    <w:p w14:paraId="19FD8B61" w14:textId="10AECD17" w:rsidR="003E4793" w:rsidRPr="000B4EB5" w:rsidRDefault="003E4793" w:rsidP="000B4EB5">
      <w:pPr>
        <w:pStyle w:val="Heading3"/>
        <w:keepLines w:val="0"/>
        <w:suppressAutoHyphens/>
        <w:spacing w:before="0" w:line="240" w:lineRule="auto"/>
        <w:jc w:val="both"/>
        <w:rPr>
          <w:rFonts w:ascii="Verdana" w:hAnsi="Verdana"/>
          <w:b w:val="0"/>
          <w:bCs w:val="0"/>
          <w:color w:val="000000"/>
          <w:sz w:val="20"/>
          <w:lang w:val="ru-RU"/>
        </w:rPr>
      </w:pPr>
      <w:r w:rsidRPr="000B4EB5">
        <w:rPr>
          <w:rFonts w:ascii="Verdana" w:hAnsi="Verdana"/>
          <w:b w:val="0"/>
          <w:color w:val="000000"/>
          <w:sz w:val="20"/>
        </w:rPr>
        <w:t>IV</w:t>
      </w:r>
    </w:p>
    <w:p w14:paraId="2ED8D80A" w14:textId="77777777" w:rsidR="003E4793" w:rsidRPr="000B4EB5" w:rsidRDefault="003E4793" w:rsidP="000B4EB5">
      <w:pPr>
        <w:keepNext/>
        <w:suppressAutoHyphens/>
        <w:spacing w:after="0" w:line="240" w:lineRule="auto"/>
        <w:ind w:firstLine="283"/>
        <w:jc w:val="both"/>
        <w:rPr>
          <w:rFonts w:ascii="Verdana" w:hAnsi="Verdana"/>
          <w:color w:val="000000"/>
          <w:sz w:val="20"/>
          <w:lang w:val="ru-RU"/>
        </w:rPr>
      </w:pPr>
    </w:p>
    <w:p w14:paraId="4FE4BC4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вышел в пасмурный ноябрьский вечер. День, как и все прочие дни в гетто, прошел горько и уныло, но мой ларек на рынке принес обычный скудный улов. За ужином Актус объяснил</w:t>
      </w:r>
      <w:r w:rsidRPr="000B4EB5">
        <w:rPr>
          <w:rFonts w:ascii="Verdana" w:hAnsi="Verdana"/>
          <w:color w:val="000000"/>
          <w:sz w:val="20"/>
        </w:rPr>
        <w:t> </w:t>
      </w:r>
      <w:r w:rsidRPr="000B4EB5">
        <w:rPr>
          <w:rFonts w:ascii="Verdana" w:hAnsi="Verdana"/>
          <w:color w:val="000000"/>
          <w:sz w:val="20"/>
          <w:lang w:val="ru-RU"/>
        </w:rPr>
        <w:t>— неохотно, как мне показалась,</w:t>
      </w:r>
      <w:r w:rsidRPr="000B4EB5">
        <w:rPr>
          <w:rFonts w:ascii="Verdana" w:hAnsi="Verdana"/>
          <w:color w:val="000000"/>
          <w:sz w:val="20"/>
        </w:rPr>
        <w:t> </w:t>
      </w:r>
      <w:r w:rsidRPr="000B4EB5">
        <w:rPr>
          <w:rFonts w:ascii="Verdana" w:hAnsi="Verdana"/>
          <w:color w:val="000000"/>
          <w:sz w:val="20"/>
          <w:lang w:val="ru-RU"/>
        </w:rPr>
        <w:t>— что я должен делать для встречи с Дианой, после чего погрузился в угрюмое молчание.</w:t>
      </w:r>
    </w:p>
    <w:p w14:paraId="1517653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 выпавшем вчера вечером снеге напоминала лишь слякоть на улицах, но ветер дул все тот же, сильный, пронизывающий, и небесное кружево переходов верхнего города пятнали грязные лохмотья облаков. Я добрался до «Театра стриптиза» задолго до начала представления и дрожал на ветру, ожидая, когда откроют двери. Затем по совету Актуса добыл место у края подиума, недалеко от места, которое занимал прошлым вечером.</w:t>
      </w:r>
    </w:p>
    <w:p w14:paraId="3D934AD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ерзал в нетерпении, ожидая пока заполнятся партер и ложи. Развалившиеся на диванах аристократы напоминали богов-извращенцев в ожидании безумного пира. Сияли солнца канделябров, отбрасывали пляшущие блики усыпанные бриллиантами ножны, вспыхивали начищенные сапоги. В комендантской ложе над головой я снова заметил Дестейла и едва сдержал ненависть. Его высокое жилистое тело, худое алчное лицо и безжалостные льдистые глаза словно символизировали все, что я презирал. На этот раз мы встретились взглядами. По его губам скользнула холодная усмешка, но полной уверенности у меня нет, потому что как раз в тот миг в зале погас свет и с первыми нотами «Либидо» я переключил внимание на сцену.</w:t>
      </w:r>
    </w:p>
    <w:p w14:paraId="56AA319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Стриптизерши мало чем отличались от вчерашних. Я высиживал их номера и все думал о строках Теннисона, которые в тот день всплыли в памяти:</w:t>
      </w:r>
    </w:p>
    <w:p w14:paraId="5A3CEC0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Ты в глазах его,</w:t>
      </w:r>
      <w:r w:rsidRPr="000B4EB5">
        <w:rPr>
          <w:rFonts w:ascii="Verdana" w:hAnsi="Verdana"/>
          <w:color w:val="000000"/>
          <w:sz w:val="20"/>
        </w:rPr>
        <w:t> </w:t>
      </w:r>
      <w:r w:rsidRPr="000B4EB5">
        <w:rPr>
          <w:rFonts w:ascii="Verdana" w:hAnsi="Verdana"/>
          <w:color w:val="000000"/>
          <w:sz w:val="20"/>
          <w:lang w:val="ru-RU"/>
        </w:rPr>
        <w:t>— как только схлынет страсти новизна,</w:t>
      </w:r>
      <w:r w:rsidRPr="000B4EB5">
        <w:rPr>
          <w:rFonts w:ascii="Verdana" w:hAnsi="Verdana"/>
          <w:color w:val="000000"/>
          <w:sz w:val="20"/>
        </w:rPr>
        <w:t> </w:t>
      </w:r>
      <w:r w:rsidRPr="000B4EB5">
        <w:rPr>
          <w:rFonts w:ascii="Verdana" w:hAnsi="Verdana"/>
          <w:color w:val="000000"/>
          <w:sz w:val="20"/>
          <w:lang w:val="ru-RU"/>
        </w:rPr>
        <w:t>— Будешь чуть дороже гончей, чуть ценнее скакуна.</w:t>
      </w:r>
      <w:r w:rsidRPr="000B4EB5">
        <w:rPr>
          <w:rFonts w:ascii="Verdana" w:hAnsi="Verdana"/>
          <w:color w:val="000000"/>
          <w:sz w:val="20"/>
          <w:vertAlign w:val="superscript"/>
        </w:rPr>
        <w:footnoteReference w:id="6"/>
      </w:r>
    </w:p>
    <w:p w14:paraId="6E38C78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 своей горечи позабыв о месте и времени, я вздрогнул, когда ундецимы взмыли на жутковатую вершину своего гармоничного диссонанса. Вкрадчивая чувственная мелодия заключительной части «Либидо» зазвучала в зале...</w:t>
      </w:r>
    </w:p>
    <w:p w14:paraId="134A615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А затем горечь как ветром сдуло. На подиум снова вышла Диана, нежная, златая Диана, яркое живое воплощение эллинских представлений о грации и симметрии. Первую шаль бледной бабочкой отнесло в партер...</w:t>
      </w:r>
    </w:p>
    <w:p w14:paraId="27858A3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Когда она приблизилась к дальнему концу подковы подиума, у меня перехватило дыхание. Не ошибся ли Актус?</w:t>
      </w:r>
    </w:p>
    <w:p w14:paraId="4915507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Свяжется ли она со мной тем единственным способом, который нам доступен? Она подходила все ближе... розовозолотая богиня, прекрасная Аврора с запутавшейся в волосах солнечной дымкой...</w:t>
      </w:r>
    </w:p>
    <w:p w14:paraId="51BD3DF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Она встала прямо надо мной, сняла голубую шаль, замерла на мгновение... Я видел ее скованность и страх, но когда мы встретились взглядом, глаза ее наполнило облегчение, и она бросила шаль прямо в мои жадные руки.</w:t>
      </w:r>
    </w:p>
    <w:p w14:paraId="64004C2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 xml:space="preserve">Я с боем выбирался из зала: подныривал, изворачивался и извивался, уклоняясь от тянущихся ко мне жадных рук, и в конце концов оказался на улице. Спрятал шаль </w:t>
      </w:r>
      <w:r w:rsidRPr="000B4EB5">
        <w:rPr>
          <w:rFonts w:ascii="Verdana" w:hAnsi="Verdana"/>
          <w:color w:val="000000"/>
          <w:sz w:val="20"/>
          <w:lang w:val="ru-RU"/>
        </w:rPr>
        <w:lastRenderedPageBreak/>
        <w:t>во внутренний карман куртки и поспешил к ближайшей закусочной для солдат. Уединился с рюмкой в кабинке, вынул свой трофей и осмотрел.</w:t>
      </w:r>
    </w:p>
    <w:p w14:paraId="7A758EC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На первый взгляд в нем не было ничего необычного. Простой, до прозрачности тонкий кусочек ткани, деталь облачения подиумной шлюхи</w:t>
      </w:r>
      <w:r w:rsidRPr="000B4EB5">
        <w:rPr>
          <w:rFonts w:ascii="Verdana" w:hAnsi="Verdana"/>
          <w:color w:val="000000"/>
          <w:sz w:val="20"/>
        </w:rPr>
        <w:t> </w:t>
      </w:r>
      <w:r w:rsidRPr="000B4EB5">
        <w:rPr>
          <w:rFonts w:ascii="Verdana" w:hAnsi="Verdana"/>
          <w:color w:val="000000"/>
          <w:sz w:val="20"/>
          <w:lang w:val="ru-RU"/>
        </w:rPr>
        <w:t>— и все. Однако затем в одном из уголков я заметил вышитые крошечные часы. Старинный круглый циферблат и две стрелки, которые обе смотрели вверх. Над цифрами виднелись махонькие буковки...</w:t>
      </w:r>
    </w:p>
    <w:p w14:paraId="0AF3BE7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Полночь! Так вот когда я должен с ней встретиться. Но где?</w:t>
      </w:r>
    </w:p>
    <w:p w14:paraId="43DDAD9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 поисках других подсказок я обследовал каждый дюйм ткани, но больше ничего не заметил. Внезапно мне показалось, будто кто-то наблюдает за мной, и я метнул взгляд в сторону полукруглого бара. С места, на котором стоял солдат, открывался отличный обзор на мою кабинку. Сейчас незнакомец смотрел на полки с бутылками, но я знал, что мгновение назад был объектом его пристального внимания.</w:t>
      </w:r>
    </w:p>
    <w:p w14:paraId="2A5A8BE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Поспешно упрятав шарф Дианы в карман, я допил рюмку, встал и как можно непринужденнее зашагал к двери. Однако тот человек даже не повернул головы и дал мне беспрепятственно выйти на улицу.</w:t>
      </w:r>
    </w:p>
    <w:p w14:paraId="6EB6AA6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тронулся в путь. Первый хронофонарь показывал 22:47. Оставался час и тринадцать минут, чтобы понять, где я должен встретиться с Дианой. С учетом времени на дорогу, даже меньше.</w:t>
      </w:r>
    </w:p>
    <w:p w14:paraId="70B54C0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миновал военный городок</w:t>
      </w:r>
      <w:r w:rsidRPr="000B4EB5">
        <w:rPr>
          <w:rFonts w:ascii="Verdana" w:hAnsi="Verdana"/>
          <w:color w:val="000000"/>
          <w:sz w:val="20"/>
        </w:rPr>
        <w:t> </w:t>
      </w:r>
      <w:r w:rsidRPr="000B4EB5">
        <w:rPr>
          <w:rFonts w:ascii="Verdana" w:hAnsi="Verdana"/>
          <w:color w:val="000000"/>
          <w:sz w:val="20"/>
          <w:lang w:val="ru-RU"/>
        </w:rPr>
        <w:t>— казармы мужские, женские и семейные. Дойдя до военной академии, возвратился, чтобы запутать след. Улицы нижнего города были полны солдат, бредущих из закусочных, и я не мог понять, есть ли за мной хвост.</w:t>
      </w:r>
    </w:p>
    <w:p w14:paraId="76326B0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По пути я сверялся с каждым хронофонарем: 23:10, 23:21, 23:40. Поглубже засунув в карманы окоченевшие на ветру руки, отчаянно пытался думать.</w:t>
      </w:r>
    </w:p>
    <w:p w14:paraId="073FE3B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Зачем ей такая загадочность? Меня разбирал гнев, хоть для него и не было оснований. Диана не могла поступить иначе. Что, если бы ее послание попало в ненужные руки? Большинство военных не придаст значения копии старинных часов. Ее сочтут бессмысленной картинкой, вышитой на ткани производителем. Однако рабы-гражданские знают, что это такое, ибо сохраняют интеллектуальную связь с прошлым и некоторые, включая меня самого, все еще заглядывают в Исторический музей, где до сих пор встречаются архаичные часы.</w:t>
      </w:r>
    </w:p>
    <w:p w14:paraId="390F17E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Единственное место, где их до сих пор можно найти...</w:t>
      </w:r>
    </w:p>
    <w:p w14:paraId="1313E20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p>
    <w:p w14:paraId="1D421DDA" w14:textId="77777777" w:rsidR="000B4EB5" w:rsidRDefault="000B4EB5" w:rsidP="000B4EB5">
      <w:pPr>
        <w:pStyle w:val="Heading3"/>
        <w:keepNext w:val="0"/>
        <w:keepLines w:val="0"/>
        <w:suppressAutoHyphens/>
        <w:spacing w:before="0" w:line="240" w:lineRule="auto"/>
        <w:ind w:firstLine="283"/>
        <w:jc w:val="both"/>
        <w:rPr>
          <w:rFonts w:ascii="Verdana" w:hAnsi="Verdana"/>
          <w:b w:val="0"/>
          <w:color w:val="000000"/>
          <w:sz w:val="20"/>
        </w:rPr>
      </w:pPr>
    </w:p>
    <w:p w14:paraId="7CD26DAB" w14:textId="704835BA" w:rsidR="003E4793" w:rsidRPr="000B4EB5" w:rsidRDefault="003E4793" w:rsidP="000B4EB5">
      <w:pPr>
        <w:pStyle w:val="Heading3"/>
        <w:keepLines w:val="0"/>
        <w:suppressAutoHyphens/>
        <w:spacing w:before="0" w:line="240" w:lineRule="auto"/>
        <w:jc w:val="both"/>
        <w:rPr>
          <w:rFonts w:ascii="Verdana" w:hAnsi="Verdana"/>
          <w:b w:val="0"/>
          <w:color w:val="000000"/>
          <w:sz w:val="20"/>
          <w:lang w:val="ru-RU"/>
        </w:rPr>
      </w:pPr>
      <w:r w:rsidRPr="000B4EB5">
        <w:rPr>
          <w:rFonts w:ascii="Verdana" w:hAnsi="Verdana"/>
          <w:b w:val="0"/>
          <w:color w:val="000000"/>
          <w:sz w:val="20"/>
        </w:rPr>
        <w:t>V</w:t>
      </w:r>
    </w:p>
    <w:p w14:paraId="2FC63E7F" w14:textId="77777777" w:rsidR="003E4793" w:rsidRPr="000B4EB5" w:rsidRDefault="003E4793" w:rsidP="000B4EB5">
      <w:pPr>
        <w:keepNext/>
        <w:suppressAutoHyphens/>
        <w:spacing w:after="0" w:line="240" w:lineRule="auto"/>
        <w:ind w:firstLine="283"/>
        <w:jc w:val="both"/>
        <w:rPr>
          <w:rFonts w:ascii="Verdana" w:hAnsi="Verdana"/>
          <w:color w:val="000000"/>
          <w:sz w:val="20"/>
          <w:lang w:val="ru-RU"/>
        </w:rPr>
      </w:pPr>
    </w:p>
    <w:p w14:paraId="63584DE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пробирался сквозь лабиринт улиц по тротуарам с торчащей между плиток травой. На фоне пасмурного неба впереди уже маячила темная громада музея. От обрамлявшего вход лепного орнамента осталось немногое, и теперь внутрь вела зияющая дыра с двумя обвалившимися колоннами по бокам. Я тревожился, что не сумею найти Диану во тьме пустых коридоров и безмолвии залов, но тут рваные облака разошлись, и меж них выглянула почти полная луна. На лестнице стояла облитая серебром фигура, и я услышал прерывистый вздох.</w:t>
      </w:r>
    </w:p>
    <w:p w14:paraId="4DB1607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Лунный свет выдал и меня, и я робко шагнул сквозь его бледную дымку к ступеням, на которых меня ожидала она</w:t>
      </w:r>
      <w:r w:rsidRPr="000B4EB5">
        <w:rPr>
          <w:rFonts w:ascii="Verdana" w:hAnsi="Verdana"/>
          <w:color w:val="000000"/>
          <w:sz w:val="20"/>
        </w:rPr>
        <w:t> </w:t>
      </w:r>
      <w:r w:rsidRPr="000B4EB5">
        <w:rPr>
          <w:rFonts w:ascii="Verdana" w:hAnsi="Verdana"/>
          <w:color w:val="000000"/>
          <w:sz w:val="20"/>
          <w:lang w:val="ru-RU"/>
        </w:rPr>
        <w:t>— богиня, только больше не золотая, а серебряная, не далекая, а близкая. Не знаю, как мы оказались рядом. Знаю лишь, что никто не сказал ни слова, но внезапно я ощутил серебристый холод ее щеки и гибкое тело, а затем прохладнотеплую влажность губ...</w:t>
      </w:r>
    </w:p>
    <w:p w14:paraId="28CFD03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Казалось, прошла вечность.</w:t>
      </w:r>
    </w:p>
    <w:p w14:paraId="47738CE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Я так долго искала тебя. Ты не мог не быть настоящим. А потом увидела в партере, и меня охватил такой стыд...</w:t>
      </w:r>
    </w:p>
    <w:p w14:paraId="36F2036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Успокойся, милая. Все будет хорошо.</w:t>
      </w:r>
    </w:p>
    <w:p w14:paraId="7D78DC0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Я стала собственностью Дестейла месяц назад. До этого жила на ферме. Отец прятал меня много лет, но одним ужасным вечером Дестейл нагрянул с проверкой. Я была в полях, ничего не знала и пришла на площадь, а там он...</w:t>
      </w:r>
    </w:p>
    <w:p w14:paraId="209D19E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Все будет хорошо,</w:t>
      </w:r>
      <w:r w:rsidRPr="000B4EB5">
        <w:rPr>
          <w:rFonts w:ascii="Verdana" w:hAnsi="Verdana"/>
          <w:color w:val="000000"/>
          <w:sz w:val="20"/>
        </w:rPr>
        <w:t> </w:t>
      </w:r>
      <w:r w:rsidRPr="000B4EB5">
        <w:rPr>
          <w:rFonts w:ascii="Verdana" w:hAnsi="Verdana"/>
          <w:color w:val="000000"/>
          <w:sz w:val="20"/>
          <w:lang w:val="ru-RU"/>
        </w:rPr>
        <w:t>— снова шепнул я, снимая поцелуями серебряные слезинки с ее влажных щек.</w:t>
      </w:r>
    </w:p>
    <w:p w14:paraId="45F7C9C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Когда я увидела тебя во сне, то поняла, что ты тот единственный, и больше мне никого не надо. И это ты должен был поцеловать меня первым, ты...</w:t>
      </w:r>
    </w:p>
    <w:p w14:paraId="4E0396E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lastRenderedPageBreak/>
        <w:t>—</w:t>
      </w:r>
      <w:r w:rsidRPr="000B4EB5">
        <w:rPr>
          <w:rFonts w:ascii="Verdana" w:hAnsi="Verdana"/>
          <w:color w:val="000000"/>
          <w:sz w:val="20"/>
        </w:rPr>
        <w:t> </w:t>
      </w:r>
      <w:r w:rsidRPr="000B4EB5">
        <w:rPr>
          <w:rFonts w:ascii="Verdana" w:hAnsi="Verdana"/>
          <w:color w:val="000000"/>
          <w:sz w:val="20"/>
          <w:lang w:val="ru-RU"/>
        </w:rPr>
        <w:t>Я и поцеловал тебя первым. Другие поцелуи не в счет. Прошлое не имеет значения.</w:t>
      </w:r>
    </w:p>
    <w:p w14:paraId="7ABFFE3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Я... Я даже не знаю твого имени.</w:t>
      </w:r>
    </w:p>
    <w:p w14:paraId="3287907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Алан.</w:t>
      </w:r>
    </w:p>
    <w:p w14:paraId="15BD159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Мое тебе, конечно, знакомо. Только сначала меня звали Даяна, но Спецслужба сменила его на Диану. Говорят, так лучше для афиши.</w:t>
      </w:r>
    </w:p>
    <w:p w14:paraId="11F23A3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Диана или Даяна, какая разница. Я тебя все равно люблю.</w:t>
      </w:r>
    </w:p>
    <w:p w14:paraId="14AF38B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Я тоже тебя люблю, Алан. Люблю долгие годы. Так странно любить человека, с которым даже не знакома, мечтать о том, кого даже не встречала. А ты тоже видишь этот сон? Серость и жуткая тишина, и такое чувство, будто движешься... и человек без лица...</w:t>
      </w:r>
    </w:p>
    <w:p w14:paraId="211F0F2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Да.</w:t>
      </w:r>
    </w:p>
    <w:p w14:paraId="3F94589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Порой мне кажется, я больше не вынесу. Я словно схожу с ума. В чем смысл, Алан? Почему мы каждую ночь видим один и тот же сон?</w:t>
      </w:r>
    </w:p>
    <w:p w14:paraId="3917F03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Пока не знаю.</w:t>
      </w:r>
    </w:p>
    <w:p w14:paraId="6666AFB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рассказал ей об Актусе и его онтологических теориях, описал, что почувствовал вчера ночью, когда тот силой мысли пытался показать мне свою новую реальность.</w:t>
      </w:r>
    </w:p>
    <w:p w14:paraId="0C6FDB7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Лунный свет стал ярче, и я обратил внимание на одежду Дианы</w:t>
      </w:r>
      <w:r w:rsidRPr="000B4EB5">
        <w:rPr>
          <w:rFonts w:ascii="Verdana" w:hAnsi="Verdana"/>
          <w:color w:val="000000"/>
          <w:sz w:val="20"/>
        </w:rPr>
        <w:t> </w:t>
      </w:r>
      <w:r w:rsidRPr="000B4EB5">
        <w:rPr>
          <w:rFonts w:ascii="Verdana" w:hAnsi="Verdana"/>
          <w:color w:val="000000"/>
          <w:sz w:val="20"/>
          <w:lang w:val="ru-RU"/>
        </w:rPr>
        <w:t>— простое белое платье, дешевое пальтишко выше колена.</w:t>
      </w:r>
    </w:p>
    <w:p w14:paraId="3A444CB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Твое платье, твое пальто</w:t>
      </w:r>
      <w:r w:rsidRPr="000B4EB5">
        <w:rPr>
          <w:rFonts w:ascii="Verdana" w:hAnsi="Verdana"/>
          <w:color w:val="000000"/>
          <w:sz w:val="20"/>
        </w:rPr>
        <w:t> </w:t>
      </w:r>
      <w:r w:rsidRPr="000B4EB5">
        <w:rPr>
          <w:rFonts w:ascii="Verdana" w:hAnsi="Verdana"/>
          <w:color w:val="000000"/>
          <w:sz w:val="20"/>
          <w:lang w:val="ru-RU"/>
        </w:rPr>
        <w:t>— они...</w:t>
      </w:r>
    </w:p>
    <w:p w14:paraId="693FB71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Мои собственные,</w:t>
      </w:r>
      <w:r w:rsidRPr="000B4EB5">
        <w:rPr>
          <w:rFonts w:ascii="Verdana" w:hAnsi="Verdana"/>
          <w:color w:val="000000"/>
          <w:sz w:val="20"/>
        </w:rPr>
        <w:t> </w:t>
      </w:r>
      <w:r w:rsidRPr="000B4EB5">
        <w:rPr>
          <w:rFonts w:ascii="Verdana" w:hAnsi="Verdana"/>
          <w:color w:val="000000"/>
          <w:sz w:val="20"/>
          <w:lang w:val="ru-RU"/>
        </w:rPr>
        <w:t>— гордо ответила она.</w:t>
      </w:r>
      <w:r w:rsidRPr="000B4EB5">
        <w:rPr>
          <w:rFonts w:ascii="Verdana" w:hAnsi="Verdana"/>
          <w:color w:val="000000"/>
          <w:sz w:val="20"/>
        </w:rPr>
        <w:t> </w:t>
      </w:r>
      <w:r w:rsidRPr="000B4EB5">
        <w:rPr>
          <w:rFonts w:ascii="Verdana" w:hAnsi="Verdana"/>
          <w:color w:val="000000"/>
          <w:sz w:val="20"/>
          <w:lang w:val="ru-RU"/>
        </w:rPr>
        <w:t>— Дестейл не имеет к ним никакого отношения... Потоку я их и надела.</w:t>
      </w:r>
    </w:p>
    <w:p w14:paraId="4C5FA01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Те же самые, что ты носишь в нашем сне.</w:t>
      </w:r>
    </w:p>
    <w:p w14:paraId="0B8D1E5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Диана подняла руку и рассмотрела синий рукав. Затем опустила глаза на подол белого платья, выглядывающий из-под пальто.</w:t>
      </w:r>
    </w:p>
    <w:p w14:paraId="3FD1F23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Ну да, те же самые,</w:t>
      </w:r>
      <w:r w:rsidRPr="000B4EB5">
        <w:rPr>
          <w:rFonts w:ascii="Verdana" w:hAnsi="Verdana"/>
          <w:color w:val="000000"/>
          <w:sz w:val="20"/>
        </w:rPr>
        <w:t> </w:t>
      </w:r>
      <w:r w:rsidRPr="000B4EB5">
        <w:rPr>
          <w:rFonts w:ascii="Verdana" w:hAnsi="Verdana"/>
          <w:color w:val="000000"/>
          <w:sz w:val="20"/>
          <w:lang w:val="ru-RU"/>
        </w:rPr>
        <w:t>— удивленно сказала она, потом взглянула на меня, на мой старый костюм и потрепанную куртку.</w:t>
      </w:r>
      <w:r w:rsidRPr="000B4EB5">
        <w:rPr>
          <w:rFonts w:ascii="Verdana" w:hAnsi="Verdana"/>
          <w:color w:val="000000"/>
          <w:sz w:val="20"/>
        </w:rPr>
        <w:t> </w:t>
      </w:r>
      <w:r w:rsidRPr="000B4EB5">
        <w:rPr>
          <w:rFonts w:ascii="Verdana" w:hAnsi="Verdana"/>
          <w:color w:val="000000"/>
          <w:sz w:val="20"/>
          <w:lang w:val="ru-RU"/>
        </w:rPr>
        <w:t>— И твоя одежда</w:t>
      </w:r>
      <w:r w:rsidRPr="000B4EB5">
        <w:rPr>
          <w:rFonts w:ascii="Verdana" w:hAnsi="Verdana"/>
          <w:color w:val="000000"/>
          <w:sz w:val="20"/>
        </w:rPr>
        <w:t> </w:t>
      </w:r>
      <w:r w:rsidRPr="000B4EB5">
        <w:rPr>
          <w:rFonts w:ascii="Verdana" w:hAnsi="Verdana"/>
          <w:color w:val="000000"/>
          <w:sz w:val="20"/>
          <w:lang w:val="ru-RU"/>
        </w:rPr>
        <w:t>— она тоже как во сне!</w:t>
      </w:r>
    </w:p>
    <w:p w14:paraId="7445A5B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Она была права. Внезапно возникло чувство, что я почти знаю ответ на загадку нашего раздвоенного существования.</w:t>
      </w:r>
    </w:p>
    <w:p w14:paraId="2EF3E5E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Идем,</w:t>
      </w:r>
      <w:r w:rsidRPr="000B4EB5">
        <w:rPr>
          <w:rFonts w:ascii="Verdana" w:hAnsi="Verdana"/>
          <w:color w:val="000000"/>
          <w:sz w:val="20"/>
        </w:rPr>
        <w:t> </w:t>
      </w:r>
      <w:r w:rsidRPr="000B4EB5">
        <w:rPr>
          <w:rFonts w:ascii="Verdana" w:hAnsi="Verdana"/>
          <w:color w:val="000000"/>
          <w:sz w:val="20"/>
          <w:lang w:val="ru-RU"/>
        </w:rPr>
        <w:t>— сказал я.</w:t>
      </w:r>
      <w:r w:rsidRPr="000B4EB5">
        <w:rPr>
          <w:rFonts w:ascii="Verdana" w:hAnsi="Verdana"/>
          <w:color w:val="000000"/>
          <w:sz w:val="20"/>
        </w:rPr>
        <w:t> </w:t>
      </w:r>
      <w:r w:rsidRPr="000B4EB5">
        <w:rPr>
          <w:rFonts w:ascii="Verdana" w:hAnsi="Verdana"/>
          <w:color w:val="000000"/>
          <w:sz w:val="20"/>
          <w:lang w:val="ru-RU"/>
        </w:rPr>
        <w:t>— Познакомлю тебя с Акту сом.</w:t>
      </w:r>
    </w:p>
    <w:p w14:paraId="5DC7A93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А как же Дестейл? Если я скоро не вернусь, он меня хватится и поднимет на ноги весь город.</w:t>
      </w:r>
    </w:p>
    <w:p w14:paraId="4FB32B5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Неважно, я все равно не могу тебя отпустить. А ты сама хочешь обратно?</w:t>
      </w:r>
    </w:p>
    <w:p w14:paraId="2793C28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Она передернула плечами.</w:t>
      </w:r>
    </w:p>
    <w:p w14:paraId="6A9AF89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Нет! Ни за что на свете.</w:t>
      </w:r>
    </w:p>
    <w:p w14:paraId="56402F4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Мы стали спускаться по ступенькам. Просвет в облаках сузился, но луна все еще ярко сияла в нем, делая длинную жухлую траву похожей на серебристый морской прибой и превращая кусты и кроны деревьев в серебряное кружево. В темной путанице ветвей свет дробился на осколки, вспыхивая там и тут пронзительными искрами... Уж не на ножнах ли мечей?</w:t>
      </w:r>
    </w:p>
    <w:p w14:paraId="77633A0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дернул Диану назад в темноту входа, и тут из кустов на лужайку перед музеем высыпали фигуры в военной форме. Одна была выше остальных и казалась знакомой. На мгновение луна высветила заостренное лицо</w:t>
      </w:r>
      <w:r w:rsidRPr="000B4EB5">
        <w:rPr>
          <w:rFonts w:ascii="Verdana" w:hAnsi="Verdana"/>
          <w:color w:val="000000"/>
          <w:sz w:val="20"/>
        </w:rPr>
        <w:t> </w:t>
      </w:r>
      <w:r w:rsidRPr="000B4EB5">
        <w:rPr>
          <w:rFonts w:ascii="Verdana" w:hAnsi="Verdana"/>
          <w:color w:val="000000"/>
          <w:sz w:val="20"/>
          <w:lang w:val="ru-RU"/>
        </w:rPr>
        <w:t>— Дестейл!</w:t>
      </w:r>
    </w:p>
    <w:p w14:paraId="34B6A41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Мы заскочили в музей и кинулись наверх по пыльным ступеням. Меня не покидали мысли о солдате, который стоял в закусочной, и о других, которые наверняка шли за мной по улицам и докладывали начальству каждый мой шаг. Я путал след как только мог и несколько раз возвращался, чтобы проверить, нет ли хвоста, но, очевидно, был недостаточно осторожен.</w:t>
      </w:r>
    </w:p>
    <w:p w14:paraId="5DC2F0E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А может, это Диана была недостаточно осторожна. Не исключено, что Дестейл проследил и за ней. Мы сильно его недооценили. А ведь по насмешке в его глазах я мог бы и догадаться, что он заметил, как Диана посмотрела на меня прошлой ночью</w:t>
      </w:r>
      <w:r w:rsidRPr="000B4EB5">
        <w:rPr>
          <w:rFonts w:ascii="Verdana" w:hAnsi="Verdana"/>
          <w:color w:val="000000"/>
          <w:sz w:val="20"/>
        </w:rPr>
        <w:t> </w:t>
      </w:r>
      <w:r w:rsidRPr="000B4EB5">
        <w:rPr>
          <w:rFonts w:ascii="Verdana" w:hAnsi="Verdana"/>
          <w:color w:val="000000"/>
          <w:sz w:val="20"/>
          <w:lang w:val="ru-RU"/>
        </w:rPr>
        <w:t>— взглянула и покраснела, после чего ушла со сцены, не закончив представления.</w:t>
      </w:r>
    </w:p>
    <w:p w14:paraId="1AA1D91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И вот он пришел лично вернуть любовницу и разделаться с соперником</w:t>
      </w:r>
      <w:r w:rsidRPr="000B4EB5">
        <w:rPr>
          <w:rFonts w:ascii="Verdana" w:hAnsi="Verdana"/>
          <w:color w:val="000000"/>
          <w:sz w:val="20"/>
        </w:rPr>
        <w:t> </w:t>
      </w:r>
      <w:r w:rsidRPr="000B4EB5">
        <w:rPr>
          <w:rFonts w:ascii="Verdana" w:hAnsi="Verdana"/>
          <w:color w:val="000000"/>
          <w:sz w:val="20"/>
          <w:lang w:val="ru-RU"/>
        </w:rPr>
        <w:t>— но не из гнева, просто решил еще немного потешить эго, отказав мне в том, на что лишь сам имеет право. Для такого, как он, неверность Дианы ничего не значит</w:t>
      </w:r>
      <w:r w:rsidRPr="000B4EB5">
        <w:rPr>
          <w:rFonts w:ascii="Verdana" w:hAnsi="Verdana"/>
          <w:color w:val="000000"/>
          <w:sz w:val="20"/>
        </w:rPr>
        <w:t> </w:t>
      </w:r>
      <w:r w:rsidRPr="000B4EB5">
        <w:rPr>
          <w:rFonts w:ascii="Verdana" w:hAnsi="Verdana"/>
          <w:color w:val="000000"/>
          <w:sz w:val="20"/>
          <w:lang w:val="ru-RU"/>
        </w:rPr>
        <w:t>— всего лишь очередная крестьянская девушка, которую он присвоил. Он ею владеет, но не любит.</w:t>
      </w:r>
    </w:p>
    <w:p w14:paraId="4E12202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lastRenderedPageBreak/>
        <w:t>Внизу громко протопали сапоги, и фонари прорезали темноту рапирами света. Взбежав по ступенькам, я отыскал на ощупь старинное пианино, больше века украшавшее лестничную площадку. Ощутив под пальцами запыленное красное дерево, навалился плечом и толкнул изо всех сил. Колесики ножек скрипнули, выдавая наше местонахождение, но тяжеловесный инструмент сдвинулся с места и покатился.</w:t>
      </w:r>
    </w:p>
    <w:p w14:paraId="28680EA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Знай аристократы, что за махину выхватил из темноты свет их фонарей, в жизни бы не ступили на лестницу. Я дал им подняться до половины, а потом с помощью Дианы столкнул тяжеленное пианино вниз.</w:t>
      </w:r>
    </w:p>
    <w:p w14:paraId="3B06BCA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Лестница была узкой, с одной стороны стена, с другой</w:t>
      </w:r>
      <w:r w:rsidRPr="000B4EB5">
        <w:rPr>
          <w:rFonts w:ascii="Verdana" w:hAnsi="Verdana"/>
          <w:color w:val="000000"/>
          <w:sz w:val="20"/>
        </w:rPr>
        <w:t> </w:t>
      </w:r>
      <w:r w:rsidRPr="000B4EB5">
        <w:rPr>
          <w:rFonts w:ascii="Verdana" w:hAnsi="Verdana"/>
          <w:color w:val="000000"/>
          <w:sz w:val="20"/>
          <w:lang w:val="ru-RU"/>
        </w:rPr>
        <w:t>— кованое ограждение. Когда военные увидели, какое неожиданное оружие против них применили, музей огласился разноголосыми криками. Солдаты сами прыгали вниз, и свет брошенных фонарей дико плясал на стенах.</w:t>
      </w:r>
    </w:p>
    <w:p w14:paraId="0C808EB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С предсмертным всхлипом лопнувших струн пианино завершило свою жизнь у подножия лестницы. Мы не стали ждать, пока преследователи опомнятся, и, проскочив к выходу, поспешили скрыться в ночи. Луна снова спряталась в лохмотьях облаков, улицы утонули в темноте.</w:t>
      </w:r>
    </w:p>
    <w:p w14:paraId="3AF0BF5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Мы оба пришли в музей пешком, как, по всей вероятности, и Дестейл со своими людьми. Однако я опасался, что скоро появятся флаеры. Чем быстрее мы доберемся до запутанных улочек гетто, зачастую укрытых навесами, тем скорее окажемся в безопасности.</w:t>
      </w:r>
    </w:p>
    <w:p w14:paraId="40E9BF9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Путь лежал через городское кладбище. Мы прошли рукотворные холмы и долины солдатских захоронений, обогнули высокую стену, за которой находились неприкосновенные могилы аристократов, миновали болотистую низину, выделенную гражданским для их покойников, и наконец оказались в гетто. Погони пока не наблюдалось, но я все равно не осмеливался остановиться и отдохнуть и все поторапливал Диану в лабиринте узких улочек, переулков, внутренних двориков. Вот и рынок...</w:t>
      </w:r>
    </w:p>
    <w:p w14:paraId="626863F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Алан, ты хромаешь.</w:t>
      </w:r>
    </w:p>
    <w:p w14:paraId="59CFDF9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Да.</w:t>
      </w:r>
      <w:r w:rsidRPr="000B4EB5">
        <w:rPr>
          <w:rFonts w:ascii="Verdana" w:hAnsi="Verdana"/>
          <w:color w:val="000000"/>
          <w:sz w:val="20"/>
        </w:rPr>
        <w:t> </w:t>
      </w:r>
      <w:r w:rsidRPr="000B4EB5">
        <w:rPr>
          <w:rFonts w:ascii="Verdana" w:hAnsi="Verdana"/>
          <w:color w:val="000000"/>
          <w:sz w:val="20"/>
          <w:lang w:val="ru-RU"/>
        </w:rPr>
        <w:t>— Я остановился.</w:t>
      </w:r>
    </w:p>
    <w:p w14:paraId="16C143B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Ты поранился! Почему не сказал мне?</w:t>
      </w:r>
    </w:p>
    <w:p w14:paraId="0F4F0B7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Это случилось очень давно.</w:t>
      </w:r>
      <w:r w:rsidRPr="000B4EB5">
        <w:rPr>
          <w:rFonts w:ascii="Verdana" w:hAnsi="Verdana"/>
          <w:color w:val="000000"/>
          <w:sz w:val="20"/>
        </w:rPr>
        <w:t> </w:t>
      </w:r>
      <w:r w:rsidRPr="000B4EB5">
        <w:rPr>
          <w:rFonts w:ascii="Verdana" w:hAnsi="Verdana"/>
          <w:color w:val="000000"/>
          <w:sz w:val="20"/>
          <w:lang w:val="ru-RU"/>
        </w:rPr>
        <w:t>— Несмотря на все попытки сдержать застарелую горечь, она прозвучала в моем голосе.</w:t>
      </w:r>
    </w:p>
    <w:p w14:paraId="6676804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Ой, извини.</w:t>
      </w:r>
    </w:p>
    <w:p w14:paraId="6B23432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Да нет, мне давно следовало рассказать.</w:t>
      </w:r>
    </w:p>
    <w:p w14:paraId="42D3636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Закончив, я почувствовал ее руку в своей. Мы долго молчали. Выл ноябрьский ветер, разметая по тротуарам мертвые листья. Облака в просветах между зданиями висели низко как никогда... Некоторые, казалось, касались крыш. Облака...</w:t>
      </w:r>
    </w:p>
    <w:p w14:paraId="4299C14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Или флаеры с выключенным огнями?</w:t>
      </w:r>
    </w:p>
    <w:p w14:paraId="1F98D6F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затянул Диану под низкий навес и напряженно вгляделся во мрак. Она, похоже, не заметила моего страха.</w:t>
      </w:r>
    </w:p>
    <w:p w14:paraId="457B026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Постарайся не злиться так, милый. Аристократы тоже несчастливы. Даже Дестейл несчастлив. Слышал бы ты, как он кричит по ночам... Он достоин жалости, а не ненависти.</w:t>
      </w:r>
    </w:p>
    <w:p w14:paraId="1B188A0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Еще чего.</w:t>
      </w:r>
      <w:r w:rsidRPr="000B4EB5">
        <w:rPr>
          <w:rFonts w:ascii="Verdana" w:hAnsi="Verdana"/>
          <w:color w:val="000000"/>
          <w:sz w:val="20"/>
        </w:rPr>
        <w:t> </w:t>
      </w:r>
      <w:r w:rsidRPr="000B4EB5">
        <w:rPr>
          <w:rFonts w:ascii="Verdana" w:hAnsi="Verdana"/>
          <w:color w:val="000000"/>
          <w:sz w:val="20"/>
          <w:lang w:val="ru-RU"/>
        </w:rPr>
        <w:t>— Я уже не сомневался, что темные размытые пятна над кровлями лачуг</w:t>
      </w:r>
      <w:r w:rsidRPr="000B4EB5">
        <w:rPr>
          <w:rFonts w:ascii="Verdana" w:hAnsi="Verdana"/>
          <w:color w:val="000000"/>
          <w:sz w:val="20"/>
        </w:rPr>
        <w:t> </w:t>
      </w:r>
      <w:r w:rsidRPr="000B4EB5">
        <w:rPr>
          <w:rFonts w:ascii="Verdana" w:hAnsi="Verdana"/>
          <w:color w:val="000000"/>
          <w:sz w:val="20"/>
          <w:lang w:val="ru-RU"/>
        </w:rPr>
        <w:t>— это флаеры.</w:t>
      </w:r>
    </w:p>
    <w:p w14:paraId="177503F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Я много раз задавалась вопросом, почему он кричит,</w:t>
      </w:r>
      <w:r w:rsidRPr="000B4EB5">
        <w:rPr>
          <w:rFonts w:ascii="Verdana" w:hAnsi="Verdana"/>
          <w:color w:val="000000"/>
          <w:sz w:val="20"/>
        </w:rPr>
        <w:t> </w:t>
      </w:r>
      <w:r w:rsidRPr="000B4EB5">
        <w:rPr>
          <w:rFonts w:ascii="Verdana" w:hAnsi="Verdana"/>
          <w:color w:val="000000"/>
          <w:sz w:val="20"/>
          <w:lang w:val="ru-RU"/>
        </w:rPr>
        <w:t>— продолжала Диана.</w:t>
      </w:r>
      <w:r w:rsidRPr="000B4EB5">
        <w:rPr>
          <w:rFonts w:ascii="Verdana" w:hAnsi="Verdana"/>
          <w:color w:val="000000"/>
          <w:sz w:val="20"/>
        </w:rPr>
        <w:t> </w:t>
      </w:r>
      <w:r w:rsidRPr="000B4EB5">
        <w:rPr>
          <w:rFonts w:ascii="Verdana" w:hAnsi="Verdana"/>
          <w:color w:val="000000"/>
          <w:sz w:val="20"/>
          <w:lang w:val="ru-RU"/>
        </w:rPr>
        <w:t>— Такое чувство, что ему ужасно больно, невыносимо больно. Теперь я, кажется, знаю ответ. Во сне на человеке без лица офицерская форма. Знаки отличия на воротнике залиты кровью из раны, поэтому невозможно определить звание, но он высокий, худой и очень знакомый. Мы оба видели его прежде.</w:t>
      </w:r>
    </w:p>
    <w:p w14:paraId="7F26F6F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уставился на нее, флаеры были позабыты.</w:t>
      </w:r>
    </w:p>
    <w:p w14:paraId="14DE78A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Дестейл!</w:t>
      </w:r>
    </w:p>
    <w:p w14:paraId="35C7FE7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Она кивнула.</w:t>
      </w:r>
    </w:p>
    <w:p w14:paraId="547A7DA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Да, он и есть наш человек без лица.</w:t>
      </w:r>
    </w:p>
    <w:p w14:paraId="7A33B97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Пришло время проанализировать ваш сон,</w:t>
      </w:r>
      <w:r w:rsidRPr="000B4EB5">
        <w:rPr>
          <w:rFonts w:ascii="Verdana" w:hAnsi="Verdana"/>
          <w:color w:val="000000"/>
          <w:sz w:val="20"/>
        </w:rPr>
        <w:t> </w:t>
      </w:r>
      <w:r w:rsidRPr="000B4EB5">
        <w:rPr>
          <w:rFonts w:ascii="Verdana" w:hAnsi="Verdana"/>
          <w:color w:val="000000"/>
          <w:sz w:val="20"/>
          <w:lang w:val="ru-RU"/>
        </w:rPr>
        <w:t>— сказал Актус.</w:t>
      </w:r>
    </w:p>
    <w:p w14:paraId="2D5E50B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 xml:space="preserve">Мы с Дианой переждали под навесом, пока не улетели флайеры, и поспешили к моей хижине. Я думал, Актус станет уговаривать нас покинуть город, но он </w:t>
      </w:r>
      <w:r w:rsidRPr="000B4EB5">
        <w:rPr>
          <w:rFonts w:ascii="Verdana" w:hAnsi="Verdana"/>
          <w:color w:val="000000"/>
          <w:sz w:val="20"/>
          <w:lang w:val="ru-RU"/>
        </w:rPr>
        <w:lastRenderedPageBreak/>
        <w:t>равнодушно отнесся к моему отчету о засаде и ничуть не встревожился, узнав о погоне. Он просто кивнул и попросил Диану рассказать ее версию сна.</w:t>
      </w:r>
    </w:p>
    <w:p w14:paraId="164A369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Теперь Актус невозмутимо стоял перед нами, его длинные обезьяньи руки свисали по бокам, неандертальское лицо напоминало бесстрастную маску. Увидев его впервые, Диана обмерла, но вскоре оправилась от потрясения и рассказала свою версию, по сути почти не отличавшуюся от моей. Рассказала спокойно и просто и сейчас смотрела на ученого с растущим благоговением.</w:t>
      </w:r>
    </w:p>
    <w:p w14:paraId="381D4A1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Хотя вы оба, как и тот третий, видите один и тот же сон уже много лет, событие, которое станет его причиной, еще не произошло.</w:t>
      </w:r>
    </w:p>
    <w:p w14:paraId="56AF811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Когда я попытался перебить его, он поднял свою огромную лапищу.</w:t>
      </w:r>
    </w:p>
    <w:p w14:paraId="25F8F09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Пожалуйста, Алан, дай мне закончить. Времени очень мало, а я хочу, чтобы вы понимали, когда попадете на Сириус-9, почему ваш перенос туда в каком-то смысле произошел мгновенно, а в каком-то потребовал больше восьми лет.</w:t>
      </w:r>
    </w:p>
    <w:p w14:paraId="5A323CB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Тихие слова, которые слетали с его грубых губ, звучали успокаивающе. При свете фонаря я заметил, что Диана расслабилась, и ощутил, как меня отпускает собственное напряжение. В присутствии этого чудесного человека любой бы почувствовал себя в безопасности.</w:t>
      </w:r>
    </w:p>
    <w:p w14:paraId="544F7E2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Если учесть период частичного осознания, то сон, где вы увидели друг друга, начался примерно восемь лет и восемь месяцев назад. А поскольку вы оба до недавнего времени воспринимали третьего не более чем смутную мужскую фигуру, то события, которые дадут толчок сну, видимо, настолько неприятны, что ваша психика выставила блоки. А так как и ты, Алан, и вы, Дайна, оба видите сон, есть вероятность, что третий его тоже видит, хоть и совершенно иначе. Однако мы не поймем, что он испытывает, если не докопаемся до первопричин самого сна.</w:t>
      </w:r>
    </w:p>
    <w:p w14:paraId="08A8C52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Он на мгновение замолк и наклонил голову набок, будто прислушивался. Но снаружи доносились лишь завывания ветра и редкое громыхание жестяной кровли.</w:t>
      </w:r>
    </w:p>
    <w:p w14:paraId="4D9FB76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Акту с продолжал:</w:t>
      </w:r>
    </w:p>
    <w:p w14:paraId="034C465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Прошлой ночью я сказал, что можно создать индивидуальную субъективную реальность вне массового поля идей, в котором мы заперты. Я сказал также, что освободив свой разум от влияния априорного фактора, смог бы переместить не только себя, но и вас из одной субъективной точки вещи в себе в другую субъективную точку без всяких вспомогательных устройств. Однако мои рассуждения были ущербны, во-первых, потому что перемещение подобного рода все же потребует некоего устройства</w:t>
      </w:r>
      <w:r w:rsidRPr="000B4EB5">
        <w:rPr>
          <w:rFonts w:ascii="Verdana" w:hAnsi="Verdana"/>
          <w:color w:val="000000"/>
          <w:sz w:val="20"/>
        </w:rPr>
        <w:t> </w:t>
      </w:r>
      <w:r w:rsidRPr="000B4EB5">
        <w:rPr>
          <w:rFonts w:ascii="Verdana" w:hAnsi="Verdana"/>
          <w:color w:val="000000"/>
          <w:sz w:val="20"/>
          <w:lang w:val="ru-RU"/>
        </w:rPr>
        <w:t>— человека как устройства,</w:t>
      </w:r>
      <w:r w:rsidRPr="000B4EB5">
        <w:rPr>
          <w:rFonts w:ascii="Verdana" w:hAnsi="Verdana"/>
          <w:color w:val="000000"/>
          <w:sz w:val="20"/>
        </w:rPr>
        <w:t> </w:t>
      </w:r>
      <w:r w:rsidRPr="000B4EB5">
        <w:rPr>
          <w:rFonts w:ascii="Verdana" w:hAnsi="Verdana"/>
          <w:color w:val="000000"/>
          <w:sz w:val="20"/>
          <w:lang w:val="ru-RU"/>
        </w:rPr>
        <w:t>— а во-вторых, априорный фактор будет по-прежнему влиять на разум людей, которых я телепортирую, а значит, непременно скажется и на самой телепортации.</w:t>
      </w:r>
    </w:p>
    <w:p w14:paraId="2033092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Посудите сами: массовое поле идей представляет собой совместное усилие человечества постигнуть вещь в себе. И если в ходе человеческой истории это поле развивалось, становясь все сложнее и сложнее, все насыщеннее идеями, то и с априорным фактором, который помог его формированию, происходило то же самое.</w:t>
      </w:r>
    </w:p>
    <w:p w14:paraId="60F270E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Всем миром эоантропа были холмы и деревья, дни и ночи. Звезды в небе представлялись огнями столь близкими, что до них можно дотянуться, если подняться на высокую гору. А солнце виделось просто небесным костром где-то рядом со звездами. Априорный фактор при эоантропе находился в зачаточном состоянии и был столь же примитивен, как и связанное с ним поле идей.</w:t>
      </w:r>
    </w:p>
    <w:p w14:paraId="4FE197E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Однако теперь поле идей достигло такой степени зрелости, что у нас есть континенты и моря, века и тысячелетия, звезды и галактики. Пространство и время сливаются, становятся единым целым, и априорное знание современного человека развилось настолько, что уже учитывает ограничивающий фактор скорости света...</w:t>
      </w:r>
    </w:p>
    <w:p w14:paraId="1C8D077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С улицы послышались крики. Затем треск фотонного ружья и женский вопль.</w:t>
      </w:r>
    </w:p>
    <w:p w14:paraId="6963D01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Дестейл!</w:t>
      </w:r>
      <w:r w:rsidRPr="000B4EB5">
        <w:rPr>
          <w:rFonts w:ascii="Verdana" w:hAnsi="Verdana"/>
          <w:color w:val="000000"/>
          <w:sz w:val="20"/>
        </w:rPr>
        <w:t> </w:t>
      </w:r>
      <w:r w:rsidRPr="000B4EB5">
        <w:rPr>
          <w:rFonts w:ascii="Verdana" w:hAnsi="Verdana"/>
          <w:color w:val="000000"/>
          <w:sz w:val="20"/>
          <w:lang w:val="ru-RU"/>
        </w:rPr>
        <w:t>— воскликнул я.</w:t>
      </w:r>
      <w:r w:rsidRPr="000B4EB5">
        <w:rPr>
          <w:rFonts w:ascii="Verdana" w:hAnsi="Verdana"/>
          <w:color w:val="000000"/>
          <w:sz w:val="20"/>
        </w:rPr>
        <w:t> </w:t>
      </w:r>
      <w:r w:rsidRPr="000B4EB5">
        <w:rPr>
          <w:rFonts w:ascii="Verdana" w:hAnsi="Verdana"/>
          <w:color w:val="000000"/>
          <w:sz w:val="20"/>
          <w:lang w:val="ru-RU"/>
        </w:rPr>
        <w:t>— Он прочесывает весь сектор. Надо убираться отсюда!</w:t>
      </w:r>
    </w:p>
    <w:p w14:paraId="35340D1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Нет.</w:t>
      </w:r>
      <w:r w:rsidRPr="000B4EB5">
        <w:rPr>
          <w:rFonts w:ascii="Verdana" w:hAnsi="Verdana"/>
          <w:color w:val="000000"/>
          <w:sz w:val="20"/>
        </w:rPr>
        <w:t> </w:t>
      </w:r>
      <w:r w:rsidRPr="000B4EB5">
        <w:rPr>
          <w:rFonts w:ascii="Verdana" w:hAnsi="Verdana"/>
          <w:color w:val="000000"/>
          <w:sz w:val="20"/>
          <w:lang w:val="ru-RU"/>
        </w:rPr>
        <w:t>— Нескладное обезьянье лицо в желтом свете фонаря вдруг словно постарело. Вокруг рта пролегли складки, которых там раньше не было, глаза совсем запали.</w:t>
      </w:r>
    </w:p>
    <w:p w14:paraId="28E68D9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обнял Диану за плечи.</w:t>
      </w:r>
    </w:p>
    <w:p w14:paraId="2FD36F3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Не бойтесь,</w:t>
      </w:r>
      <w:r w:rsidRPr="000B4EB5">
        <w:rPr>
          <w:rFonts w:ascii="Verdana" w:hAnsi="Verdana"/>
          <w:color w:val="000000"/>
          <w:sz w:val="20"/>
        </w:rPr>
        <w:t> </w:t>
      </w:r>
      <w:r w:rsidRPr="000B4EB5">
        <w:rPr>
          <w:rFonts w:ascii="Verdana" w:hAnsi="Verdana"/>
          <w:color w:val="000000"/>
          <w:sz w:val="20"/>
          <w:lang w:val="ru-RU"/>
        </w:rPr>
        <w:t>— раздался голос Актуса.</w:t>
      </w:r>
      <w:r w:rsidRPr="000B4EB5">
        <w:rPr>
          <w:rFonts w:ascii="Verdana" w:hAnsi="Verdana"/>
          <w:color w:val="000000"/>
          <w:sz w:val="20"/>
        </w:rPr>
        <w:t> </w:t>
      </w:r>
      <w:r w:rsidRPr="000B4EB5">
        <w:rPr>
          <w:rFonts w:ascii="Verdana" w:hAnsi="Verdana"/>
          <w:color w:val="000000"/>
          <w:sz w:val="20"/>
          <w:lang w:val="ru-RU"/>
        </w:rPr>
        <w:t>— Вам двоим опасаться нечего. Еще чуть-чуть, и окажетесь в раю. Сон, который вы видите уже восемь лет и восемь месяцев</w:t>
      </w:r>
      <w:r w:rsidRPr="000B4EB5">
        <w:rPr>
          <w:rFonts w:ascii="Verdana" w:hAnsi="Verdana"/>
          <w:color w:val="000000"/>
          <w:sz w:val="20"/>
        </w:rPr>
        <w:t> </w:t>
      </w:r>
      <w:r w:rsidRPr="000B4EB5">
        <w:rPr>
          <w:rFonts w:ascii="Verdana" w:hAnsi="Verdana"/>
          <w:color w:val="000000"/>
          <w:sz w:val="20"/>
          <w:lang w:val="ru-RU"/>
        </w:rPr>
        <w:t xml:space="preserve">— это подсознательная априорная попытка рационально объяснить ваше </w:t>
      </w:r>
      <w:r w:rsidRPr="000B4EB5">
        <w:rPr>
          <w:rFonts w:ascii="Verdana" w:hAnsi="Verdana"/>
          <w:color w:val="000000"/>
          <w:sz w:val="20"/>
          <w:lang w:val="ru-RU"/>
        </w:rPr>
        <w:lastRenderedPageBreak/>
        <w:t>мгновенное перемещение отсюда на Сириус-9. Хоть вам и кажется, что вы видите один сон, потому что ваши версии схожи, на самом деле это два отдельных сна. Даже три, если считать версию вашего спутника. В вашем случае сон представляется идентичным, так как вы оба сходным образом участвуете в событии, которое дало ему толчок.</w:t>
      </w:r>
    </w:p>
    <w:p w14:paraId="5D5F61A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Поскольку вы даете рациональное объяснение не только собственному перемещению, но и чужому, другие люди имеют правдоподобный физический облик. Однако, хотя вы «увидели» их в темноте, вы фактически вспоминаете их такими, как в момент перехода.</w:t>
      </w:r>
    </w:p>
    <w:p w14:paraId="2F3161F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Действия и реакции, которые вы приписываете другим людям, всего лишь плод воображения. Например, Алан, когда ты сказал, что лицо Дианы побелело, тело замерло, а губы открылись в беззвучном крике, едва она осознала отсутствие лица у третьего участника сна, тебя выдали речевые штампы. Ты ожидал, что ее реакция окажется такой, как у героини романтических сказок, которые тебе довелось читать, вот твое подсознание и нарисовало эту картину.</w:t>
      </w:r>
    </w:p>
    <w:p w14:paraId="1487F99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А когда ты пытался общаться с Дианой, читая по губам, у тебя ничего не вышло, поскольку потребовалось бы дать ответы на свои же вопросы. А у твоего подсознания этих ответов не было, так как априорное рациональное объяснение обходится и без них.</w:t>
      </w:r>
    </w:p>
    <w:p w14:paraId="3F7F5D9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Пространства, кроме того, что разделяет ваши тела, в твоем сне нет потому, что даже априорному знанию не под силу создать пространство там, где отсутствуют объекты. Однако сама идея пространства налицо.</w:t>
      </w:r>
    </w:p>
    <w:p w14:paraId="1437339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Света же нет, потому что, хотя априорное знание и содержит понятие скорости света, сам свет в него не входит, и, следовательно, его невозможно создать. А твое ощущение неимоверной скорости движения из одной точки в другую основано на априорной посылке, что если тело меняет свои пространственные координаты, то оно непременно движется. Тем не менее, хотя твоя субъективная скорость может равняться скорости света, ее не дано превысить...</w:t>
      </w:r>
    </w:p>
    <w:p w14:paraId="24C3F73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 дверь замолотили кулаки.</w:t>
      </w:r>
    </w:p>
    <w:p w14:paraId="0CF0938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На мгновение мы все застыли. Затем Актус сказал:</w:t>
      </w:r>
    </w:p>
    <w:p w14:paraId="0458C75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Я хотел освободить весь мир, а могу всего двух человек. Однако массовое поле идей никогда не отличалось постоянством, и, хотя человечество кидается из одной крайности в другую, возможно, в один прекрасный день ему удастся создать свою собственную утопию.</w:t>
      </w:r>
    </w:p>
    <w:p w14:paraId="5CE3FC8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 дверь заколотили снова, еще громче. Актус неторопливо пересек комнату.</w:t>
      </w:r>
    </w:p>
    <w:p w14:paraId="315C333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Причинность есть насмешка...</w:t>
      </w:r>
      <w:r w:rsidRPr="000B4EB5">
        <w:rPr>
          <w:rFonts w:ascii="Verdana" w:hAnsi="Verdana"/>
          <w:color w:val="000000"/>
          <w:sz w:val="20"/>
        </w:rPr>
        <w:t> </w:t>
      </w:r>
      <w:r w:rsidRPr="000B4EB5">
        <w:rPr>
          <w:rFonts w:ascii="Verdana" w:hAnsi="Verdana"/>
          <w:color w:val="000000"/>
          <w:sz w:val="20"/>
          <w:lang w:val="ru-RU"/>
        </w:rPr>
        <w:t>— Он распахнул дверь.</w:t>
      </w:r>
    </w:p>
    <w:p w14:paraId="3925B33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На пороге стоял Дестейл. За спиной его серели лица офицеров, бледные и нереальные в свете фонаря. Дестейл выхватил меч, его льдистые голубые глаза мигом обшарили комнату поверх широченных плеч Актуса. Когда они остановились на Диане, их голубизна усилилась, но холод никуда не делся.</w:t>
      </w:r>
    </w:p>
    <w:p w14:paraId="76588CC8"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Дестейл попытался оттолкнуть Актуса с дороги. С таким же успехом можно было попытаться сдвинуть гору.</w:t>
      </w:r>
    </w:p>
    <w:p w14:paraId="3E1DCC0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Мутант! Макака!</w:t>
      </w:r>
      <w:r w:rsidRPr="000B4EB5">
        <w:rPr>
          <w:rFonts w:ascii="Verdana" w:hAnsi="Verdana"/>
          <w:color w:val="000000"/>
          <w:sz w:val="20"/>
        </w:rPr>
        <w:t> </w:t>
      </w:r>
      <w:r w:rsidRPr="000B4EB5">
        <w:rPr>
          <w:rFonts w:ascii="Verdana" w:hAnsi="Verdana"/>
          <w:color w:val="000000"/>
          <w:sz w:val="20"/>
          <w:lang w:val="ru-RU"/>
        </w:rPr>
        <w:t>— бросил Дестейл, гневно сверкнув глазами.</w:t>
      </w:r>
    </w:p>
    <w:p w14:paraId="18289CEF"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Сверкнул занесенный клинок.</w:t>
      </w:r>
    </w:p>
    <w:p w14:paraId="69192A6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Актус принял удар грудью, по-прежнему загораживая собой дверной проем, лишь повернулся, заставив Дейстейла выпустить рукоять. При виде меча, уродливо торчащего из тела друга, мои глаза застлала кровавая пелена, и я ринулся к Дестейлу, видя перед собой только его горло, обтянутое серым воротником.</w:t>
      </w:r>
    </w:p>
    <w:p w14:paraId="057BB5D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почти добрался до него, мои жадные пальцы уже коснулись серого воротника, но мощная, как бревно, рука Актуса вышибла из меня дыхание. Отлетев на другой конец комнаты, я сбил с ног Диану, мы врезались в стену и соскользнули на пол.</w:t>
      </w:r>
    </w:p>
    <w:p w14:paraId="75FCA4F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Перед глазами все плыло, я лежал почти оглушенный. Дестейл все еще стоял в дверях, судорожно нащупывая фотонный пистолет непослушными пальцами. Сзади напирали люди, и отступить он не мог, что и привело его к гибели.</w:t>
      </w:r>
    </w:p>
    <w:p w14:paraId="7851951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Актус застыл, словно каменный обезьянобог. Внезапно он вырвал меч из своей груди и метнул в пол. Медленно, неумолимо поднялась правая рука, раскрылась огромная волосатая пятерня</w:t>
      </w:r>
      <w:r w:rsidRPr="000B4EB5">
        <w:rPr>
          <w:rFonts w:ascii="Verdana" w:hAnsi="Verdana"/>
          <w:color w:val="000000"/>
          <w:sz w:val="20"/>
        </w:rPr>
        <w:t> </w:t>
      </w:r>
      <w:r w:rsidRPr="000B4EB5">
        <w:rPr>
          <w:rFonts w:ascii="Verdana" w:hAnsi="Verdana"/>
          <w:color w:val="000000"/>
          <w:sz w:val="20"/>
          <w:lang w:val="ru-RU"/>
        </w:rPr>
        <w:t>— и отчаянный вопль Дестейла захлебнулся в булькающей кровавой пене на месте вырванного лица.</w:t>
      </w:r>
    </w:p>
    <w:p w14:paraId="6CD1427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lastRenderedPageBreak/>
        <w:t>Шатаясь, аристократ шагнул в комнату и рухнул у ног Дианы; по серой груди шинели расползалось ярко-красное пятно.</w:t>
      </w:r>
    </w:p>
    <w:p w14:paraId="32F072A1"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Прошло не более секунды, и в грудь Актуса ударил первый фотонный заряд. И все же этой секунды хватило. Его лицо исказилось от напряжения, кожа туго обтянула горные кряжи скул. Свет в комнате потускнел, угас, но из темноты до меня донеслись прощальные слова:</w:t>
      </w:r>
    </w:p>
    <w:p w14:paraId="4D6A4D6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Сириус-9, Алан! Теперь он твой, постарайся его сберечь!</w:t>
      </w:r>
    </w:p>
    <w:p w14:paraId="022823C4"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p>
    <w:p w14:paraId="25F2549A" w14:textId="77777777" w:rsidR="000B4EB5" w:rsidRDefault="000B4EB5" w:rsidP="000B4EB5">
      <w:pPr>
        <w:pStyle w:val="Heading3"/>
        <w:keepNext w:val="0"/>
        <w:keepLines w:val="0"/>
        <w:suppressAutoHyphens/>
        <w:spacing w:before="0" w:line="240" w:lineRule="auto"/>
        <w:ind w:firstLine="283"/>
        <w:jc w:val="both"/>
        <w:rPr>
          <w:rFonts w:ascii="Verdana" w:hAnsi="Verdana"/>
          <w:b w:val="0"/>
          <w:color w:val="000000"/>
          <w:sz w:val="20"/>
        </w:rPr>
      </w:pPr>
    </w:p>
    <w:p w14:paraId="58F0C448" w14:textId="0C8002A6" w:rsidR="003E4793" w:rsidRPr="000B4EB5" w:rsidRDefault="003E4793" w:rsidP="000B4EB5">
      <w:pPr>
        <w:pStyle w:val="Heading3"/>
        <w:keepLines w:val="0"/>
        <w:suppressAutoHyphens/>
        <w:spacing w:before="0" w:line="240" w:lineRule="auto"/>
        <w:jc w:val="both"/>
        <w:rPr>
          <w:rFonts w:ascii="Verdana" w:hAnsi="Verdana"/>
          <w:b w:val="0"/>
          <w:color w:val="000000"/>
          <w:sz w:val="20"/>
          <w:lang w:val="ru-RU"/>
        </w:rPr>
      </w:pPr>
      <w:r w:rsidRPr="000B4EB5">
        <w:rPr>
          <w:rFonts w:ascii="Verdana" w:hAnsi="Verdana"/>
          <w:b w:val="0"/>
          <w:color w:val="000000"/>
          <w:sz w:val="20"/>
        </w:rPr>
        <w:t>VII</w:t>
      </w:r>
    </w:p>
    <w:p w14:paraId="27A6F333" w14:textId="77777777" w:rsidR="003E4793" w:rsidRPr="000B4EB5" w:rsidRDefault="003E4793" w:rsidP="000B4EB5">
      <w:pPr>
        <w:keepNext/>
        <w:suppressAutoHyphens/>
        <w:spacing w:after="0" w:line="240" w:lineRule="auto"/>
        <w:ind w:firstLine="283"/>
        <w:jc w:val="both"/>
        <w:rPr>
          <w:rFonts w:ascii="Verdana" w:hAnsi="Verdana"/>
          <w:color w:val="000000"/>
          <w:sz w:val="20"/>
          <w:lang w:val="ru-RU"/>
        </w:rPr>
      </w:pPr>
    </w:p>
    <w:p w14:paraId="4ACCAB5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Мы стояли на зеленой вершине холма в теплых лучах ослепительного бело-голубого солнца. Пологий склон спускался в плодородную долину, где виднелись фруктовые сады, виноградники и изумрудные лужайки. Вдалеке, за нежной зеленью молодого леса сверкала извилистая река.</w:t>
      </w:r>
    </w:p>
    <w:p w14:paraId="28D705B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Купол неба над нашими головами был какого-то невиданно чистого, не по-земному лазурного цвета, и по нему карабкалось солнце</w:t>
      </w:r>
      <w:r w:rsidRPr="000B4EB5">
        <w:rPr>
          <w:rFonts w:ascii="Verdana" w:hAnsi="Verdana"/>
          <w:color w:val="000000"/>
          <w:sz w:val="20"/>
        </w:rPr>
        <w:t> </w:t>
      </w:r>
      <w:r w:rsidRPr="000B4EB5">
        <w:rPr>
          <w:rFonts w:ascii="Verdana" w:hAnsi="Verdana"/>
          <w:color w:val="000000"/>
          <w:sz w:val="20"/>
          <w:lang w:val="ru-RU"/>
        </w:rPr>
        <w:t>— ласковое божество. Под этим солнцем, почти у горизонта, висело еще одно, крошечная алмазная точка</w:t>
      </w:r>
      <w:r w:rsidRPr="000B4EB5">
        <w:rPr>
          <w:rFonts w:ascii="Verdana" w:hAnsi="Verdana"/>
          <w:color w:val="000000"/>
          <w:sz w:val="20"/>
        </w:rPr>
        <w:t> </w:t>
      </w:r>
      <w:r w:rsidRPr="000B4EB5">
        <w:rPr>
          <w:rFonts w:ascii="Verdana" w:hAnsi="Verdana"/>
          <w:color w:val="000000"/>
          <w:sz w:val="20"/>
          <w:lang w:val="ru-RU"/>
        </w:rPr>
        <w:t>— настоящая утренняя звезда.</w:t>
      </w:r>
    </w:p>
    <w:p w14:paraId="5C02619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 те первые упоительные мгновения новой реальности мы совершенно позабыли о человеке без лица.</w:t>
      </w:r>
    </w:p>
    <w:p w14:paraId="6267D01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Только оторвав глаза от небывалого неба, мы заметили на земле мертвое тело и поняли, что наш сон закончился и никогда больше не вернется.</w:t>
      </w:r>
    </w:p>
    <w:p w14:paraId="43A6556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увидел замешательство в глазах Дианы.</w:t>
      </w:r>
    </w:p>
    <w:p w14:paraId="5F27047E"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Актус просто не успел все объяснить,</w:t>
      </w:r>
      <w:r w:rsidRPr="000B4EB5">
        <w:rPr>
          <w:rFonts w:ascii="Verdana" w:hAnsi="Verdana"/>
          <w:color w:val="000000"/>
          <w:sz w:val="20"/>
        </w:rPr>
        <w:t> </w:t>
      </w:r>
      <w:r w:rsidRPr="000B4EB5">
        <w:rPr>
          <w:rFonts w:ascii="Verdana" w:hAnsi="Verdana"/>
          <w:color w:val="000000"/>
          <w:sz w:val="20"/>
          <w:lang w:val="ru-RU"/>
        </w:rPr>
        <w:t>— начал я.</w:t>
      </w:r>
      <w:r w:rsidRPr="000B4EB5">
        <w:rPr>
          <w:rFonts w:ascii="Verdana" w:hAnsi="Verdana"/>
          <w:color w:val="000000"/>
          <w:sz w:val="20"/>
        </w:rPr>
        <w:t> </w:t>
      </w:r>
      <w:r w:rsidRPr="000B4EB5">
        <w:rPr>
          <w:rFonts w:ascii="Verdana" w:hAnsi="Verdana"/>
          <w:color w:val="000000"/>
          <w:sz w:val="20"/>
          <w:lang w:val="ru-RU"/>
        </w:rPr>
        <w:t>— Понимаешь, мгновенное перемещение с Земли на Сириус-9 никак не вязалось с нашими субъективными представлениями. Мы подсознательно рационализировали его, что и вылилось в наш навязчивый сон.</w:t>
      </w:r>
    </w:p>
    <w:p w14:paraId="76E438D3"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Между Землей и Сириусом приблизительно восемь и две трети светового года. Насколько мы знаем, скорость света невозможно превысить, поэтому ни одно тело не способно долететь до Сириуса быстрее восьми лет и восьми месяцев. Следовательно, чтобы иметь смысл с точки зрения априорного знания, наше перемещение должно было начаться заранее. Все это, разумеется, происходило подсознательно и в виде сна. А наше постоянное ощущение невероятной скорости</w:t>
      </w:r>
      <w:r w:rsidRPr="000B4EB5">
        <w:rPr>
          <w:rFonts w:ascii="Verdana" w:hAnsi="Verdana"/>
          <w:color w:val="000000"/>
          <w:sz w:val="20"/>
        </w:rPr>
        <w:t> </w:t>
      </w:r>
      <w:r w:rsidRPr="000B4EB5">
        <w:rPr>
          <w:rFonts w:ascii="Verdana" w:hAnsi="Verdana"/>
          <w:color w:val="000000"/>
          <w:sz w:val="20"/>
          <w:lang w:val="ru-RU"/>
        </w:rPr>
        <w:t>— скорости света</w:t>
      </w:r>
      <w:r w:rsidRPr="000B4EB5">
        <w:rPr>
          <w:rFonts w:ascii="Verdana" w:hAnsi="Verdana"/>
          <w:color w:val="000000"/>
          <w:sz w:val="20"/>
        </w:rPr>
        <w:t> </w:t>
      </w:r>
      <w:r w:rsidRPr="000B4EB5">
        <w:rPr>
          <w:rFonts w:ascii="Verdana" w:hAnsi="Verdana"/>
          <w:color w:val="000000"/>
          <w:sz w:val="20"/>
          <w:lang w:val="ru-RU"/>
        </w:rPr>
        <w:t>— и убежденность, что мы путешествовали из одной точки в другую, лишь подкрепляют этот вывод.</w:t>
      </w:r>
    </w:p>
    <w:p w14:paraId="2C64FBC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Каждому из нас пришлось рационально объяснять не только свое мгновенное перемещение, но и своих спутников. В начальной фазе сна мы не пытались увидеть друг друга, как нам казалось. Мы пытались «вспомнить» друг друга</w:t>
      </w:r>
      <w:r w:rsidRPr="000B4EB5">
        <w:rPr>
          <w:rFonts w:ascii="Verdana" w:hAnsi="Verdana"/>
          <w:color w:val="000000"/>
          <w:sz w:val="20"/>
        </w:rPr>
        <w:t> </w:t>
      </w:r>
      <w:r w:rsidRPr="000B4EB5">
        <w:rPr>
          <w:rFonts w:ascii="Verdana" w:hAnsi="Verdana"/>
          <w:color w:val="000000"/>
          <w:sz w:val="20"/>
          <w:lang w:val="ru-RU"/>
        </w:rPr>
        <w:t>— из будущего. Подобный парадокс возможен потому, что истинная реальность, вещь в себе, существует вне времени.</w:t>
      </w:r>
    </w:p>
    <w:p w14:paraId="391CB8C5"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А как же Дестейл?</w:t>
      </w:r>
      <w:r w:rsidRPr="000B4EB5">
        <w:rPr>
          <w:rFonts w:ascii="Verdana" w:hAnsi="Verdana"/>
          <w:color w:val="000000"/>
          <w:sz w:val="20"/>
        </w:rPr>
        <w:t> </w:t>
      </w:r>
      <w:r w:rsidRPr="000B4EB5">
        <w:rPr>
          <w:rFonts w:ascii="Verdana" w:hAnsi="Verdana"/>
          <w:color w:val="000000"/>
          <w:sz w:val="20"/>
          <w:lang w:val="ru-RU"/>
        </w:rPr>
        <w:t>— спросила Диана.</w:t>
      </w:r>
    </w:p>
    <w:p w14:paraId="1DE93A7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взял ее за руку, и мы спустились к мертвецу. Она отвернулась, но я опустился на колени возле неподвижного тела и заставил себя прикоснуться к безвольному запястью. Оно было еще теплое, но без единого намека на жизнь.</w:t>
      </w:r>
    </w:p>
    <w:p w14:paraId="17753D2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Я встал.</w:t>
      </w:r>
    </w:p>
    <w:p w14:paraId="07B7CB0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Дестейл явно умер уже здесь, вот почему он видел сон</w:t>
      </w:r>
      <w:r w:rsidRPr="000B4EB5">
        <w:rPr>
          <w:rFonts w:ascii="Verdana" w:hAnsi="Verdana"/>
          <w:color w:val="000000"/>
          <w:sz w:val="20"/>
        </w:rPr>
        <w:t> </w:t>
      </w:r>
      <w:r w:rsidRPr="000B4EB5">
        <w:rPr>
          <w:rFonts w:ascii="Verdana" w:hAnsi="Verdana"/>
          <w:color w:val="000000"/>
          <w:sz w:val="20"/>
          <w:lang w:val="ru-RU"/>
        </w:rPr>
        <w:t>— только не тот же самый. При телепортации Акту су пришлось передать информацию, что точка нашего назначения</w:t>
      </w:r>
      <w:r w:rsidRPr="000B4EB5">
        <w:rPr>
          <w:rFonts w:ascii="Verdana" w:hAnsi="Verdana"/>
          <w:color w:val="000000"/>
          <w:sz w:val="20"/>
        </w:rPr>
        <w:t> </w:t>
      </w:r>
      <w:r w:rsidRPr="000B4EB5">
        <w:rPr>
          <w:rFonts w:ascii="Verdana" w:hAnsi="Verdana"/>
          <w:color w:val="000000"/>
          <w:sz w:val="20"/>
          <w:lang w:val="ru-RU"/>
        </w:rPr>
        <w:t>— девятая планета системы Сириуса. Поскольку Дестейл, как и все аристократы, сведущ в науках, то наверняка знал, что Сириус в 8,65 световых годах от Солнца. Однако Дестейлу не потребовалось включать в свою априорную рационализацию кого-то помимо него самого, так как он не знал, что мы с тобой тоже участвуем в телепортации.</w:t>
      </w:r>
    </w:p>
    <w:p w14:paraId="30F568F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Так что, по всей видимости, ему снилась лишенная пространства, света и времени пустота, в которой не было ни единой души. А вдобавок к невероятной скорости он ощущал кое-что еще. Боль.</w:t>
      </w:r>
    </w:p>
    <w:p w14:paraId="51C7E0B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Диана содрогнулась.</w:t>
      </w:r>
    </w:p>
    <w:p w14:paraId="7C055772"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Какой ужас!</w:t>
      </w:r>
    </w:p>
    <w:p w14:paraId="73F8B7BB"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lastRenderedPageBreak/>
        <w:t>Мы долго молчали. Нежный ветерок веял из долины, лаская наши лица. Пели птицы, пахло луговыми травами.</w:t>
      </w:r>
    </w:p>
    <w:p w14:paraId="27AD82F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Внезапно Диана опустилась на колени и отщипнула былинку. Протянула ее к голубому солнцу, растерла в пальцах до зеленой кашицы. Вопросительно взглянула на меня.</w:t>
      </w:r>
    </w:p>
    <w:p w14:paraId="4684EA5C"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Ты доказала лишь, что Актус сумел создать мир идентичный тому, который создало человечество на другой стадии вещи в себе</w:t>
      </w:r>
      <w:r w:rsidRPr="000B4EB5">
        <w:rPr>
          <w:rFonts w:ascii="Verdana" w:hAnsi="Verdana"/>
          <w:color w:val="000000"/>
          <w:sz w:val="20"/>
        </w:rPr>
        <w:t> </w:t>
      </w:r>
      <w:r w:rsidRPr="000B4EB5">
        <w:rPr>
          <w:rFonts w:ascii="Verdana" w:hAnsi="Verdana"/>
          <w:color w:val="000000"/>
          <w:sz w:val="20"/>
          <w:lang w:val="ru-RU"/>
        </w:rPr>
        <w:t>— Земли. Поскольку самому творцу не удалось воспользоваться собственным творением, напрашивается вывод, что движение через вещь в себе возможно лишь посредством разума, непосредственно не участвующего в этом движении и достаточно мощного, чтобы преодолеть априорный фактор.</w:t>
      </w:r>
    </w:p>
    <w:p w14:paraId="741F959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Трава совсем как настоящая,</w:t>
      </w:r>
      <w:r w:rsidRPr="000B4EB5">
        <w:rPr>
          <w:rFonts w:ascii="Verdana" w:hAnsi="Verdana"/>
          <w:color w:val="000000"/>
          <w:sz w:val="20"/>
        </w:rPr>
        <w:t> </w:t>
      </w:r>
      <w:r w:rsidRPr="000B4EB5">
        <w:rPr>
          <w:rFonts w:ascii="Verdana" w:hAnsi="Verdana"/>
          <w:color w:val="000000"/>
          <w:sz w:val="20"/>
          <w:lang w:val="ru-RU"/>
        </w:rPr>
        <w:t>— сказала она, глядя на свою ладонь.</w:t>
      </w:r>
    </w:p>
    <w:p w14:paraId="7ABB080A"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Она и правда настоящая. Субъективно реальная. А кроме субъективной реальности нас больше ничего не должно интересовать, ибо это единственная реальность, которую мы знаем или узнаем когда-нибудь. Девятая планета от Сириуса не менее достоверна, чем третья от Солнца.</w:t>
      </w:r>
    </w:p>
    <w:p w14:paraId="7430526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Диана вдруг смущенно усмехнулась.</w:t>
      </w:r>
    </w:p>
    <w:p w14:paraId="7CD63379"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В одном отношении, пожалуй, даже достовернее.</w:t>
      </w:r>
    </w:p>
    <w:p w14:paraId="4081A51D"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В каком же?</w:t>
      </w:r>
      <w:r w:rsidRPr="000B4EB5">
        <w:rPr>
          <w:rFonts w:ascii="Verdana" w:hAnsi="Verdana"/>
          <w:color w:val="000000"/>
          <w:sz w:val="20"/>
        </w:rPr>
        <w:t> </w:t>
      </w:r>
      <w:r w:rsidRPr="000B4EB5">
        <w:rPr>
          <w:rFonts w:ascii="Verdana" w:hAnsi="Verdana"/>
          <w:color w:val="000000"/>
          <w:sz w:val="20"/>
          <w:lang w:val="ru-RU"/>
        </w:rPr>
        <w:t>— Я озадаченно взглянул на нее.</w:t>
      </w:r>
    </w:p>
    <w:p w14:paraId="48A822A0"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w:t>
      </w:r>
      <w:r w:rsidRPr="000B4EB5">
        <w:rPr>
          <w:rFonts w:ascii="Verdana" w:hAnsi="Verdana"/>
          <w:color w:val="000000"/>
          <w:sz w:val="20"/>
        </w:rPr>
        <w:t> </w:t>
      </w:r>
      <w:r w:rsidRPr="000B4EB5">
        <w:rPr>
          <w:rFonts w:ascii="Verdana" w:hAnsi="Verdana"/>
          <w:color w:val="000000"/>
          <w:sz w:val="20"/>
          <w:lang w:val="ru-RU"/>
        </w:rPr>
        <w:t>Здесь мы точно знаем, что Творец существовал.</w:t>
      </w:r>
    </w:p>
    <w:p w14:paraId="75452CD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Мы похоронили Дестейла на склоне холма, затем, держась за руки, стали спускаться в долину к синеве реки. Я чувствовал в себе новые жизненные соки, радостно ощущал силу подаренной Актусом здоровой ноги. Воздух искрился, солнце пригревало. Полевые цветы у подножия холма расступались перед нами, буйная зелень садов скользила навстречу. Долина была истинным райским садом, ослепительной многоцветной поэмой новой жизни.</w:t>
      </w:r>
    </w:p>
    <w:p w14:paraId="79D61057"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Диана остановилась под пышным деревом и сорвала спелый красный плод. Мне вдруг вспомнились слова Акту-са, что альтернативная реальность должна быть продумана вплоть до мельчайших деталей и содержать вариации или дубликаты всех объектов восприятия, возникавших в массовом поле идей как в прошлом, так и в будущем.</w:t>
      </w:r>
    </w:p>
    <w:p w14:paraId="243DCA86" w14:textId="77777777" w:rsidR="003E4793"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И тут я заметил обвившего дерево змия.</w:t>
      </w:r>
    </w:p>
    <w:p w14:paraId="274EF788" w14:textId="718F4653" w:rsidR="00F5130D" w:rsidRPr="000B4EB5" w:rsidRDefault="003E4793" w:rsidP="000B4EB5">
      <w:pPr>
        <w:suppressAutoHyphens/>
        <w:spacing w:after="0" w:line="240" w:lineRule="auto"/>
        <w:ind w:firstLine="283"/>
        <w:jc w:val="both"/>
        <w:rPr>
          <w:rFonts w:ascii="Verdana" w:hAnsi="Verdana"/>
          <w:color w:val="000000"/>
          <w:sz w:val="20"/>
          <w:lang w:val="ru-RU"/>
        </w:rPr>
      </w:pPr>
      <w:r w:rsidRPr="000B4EB5">
        <w:rPr>
          <w:rFonts w:ascii="Verdana" w:hAnsi="Verdana"/>
          <w:color w:val="000000"/>
          <w:sz w:val="20"/>
          <w:lang w:val="ru-RU"/>
        </w:rPr>
        <w:t xml:space="preserve">Я выбил плод из руки Дианы, не дав донести до губ. Скорее всего, хомо сапиенс </w:t>
      </w:r>
      <w:r w:rsidRPr="000B4EB5">
        <w:rPr>
          <w:rFonts w:ascii="Verdana" w:hAnsi="Verdana"/>
          <w:color w:val="000000"/>
          <w:sz w:val="20"/>
        </w:rPr>
        <w:t>II</w:t>
      </w:r>
      <w:r w:rsidRPr="000B4EB5">
        <w:rPr>
          <w:rFonts w:ascii="Verdana" w:hAnsi="Verdana"/>
          <w:color w:val="000000"/>
          <w:sz w:val="20"/>
          <w:lang w:val="ru-RU"/>
        </w:rPr>
        <w:t xml:space="preserve"> окажется таким же ковачом</w:t>
      </w:r>
      <w:r w:rsidRPr="000B4EB5">
        <w:rPr>
          <w:rFonts w:ascii="Verdana" w:hAnsi="Verdana"/>
          <w:color w:val="000000"/>
          <w:sz w:val="20"/>
          <w:vertAlign w:val="superscript"/>
        </w:rPr>
        <w:footnoteReference w:id="7"/>
      </w:r>
      <w:r w:rsidRPr="000B4EB5">
        <w:rPr>
          <w:rFonts w:ascii="Verdana" w:hAnsi="Verdana"/>
          <w:color w:val="000000"/>
          <w:sz w:val="20"/>
          <w:lang w:val="ru-RU"/>
        </w:rPr>
        <w:t xml:space="preserve">орудий, как и хомо сапиенс </w:t>
      </w:r>
      <w:r w:rsidRPr="000B4EB5">
        <w:rPr>
          <w:rFonts w:ascii="Verdana" w:hAnsi="Verdana"/>
          <w:color w:val="000000"/>
          <w:sz w:val="20"/>
        </w:rPr>
        <w:t>I</w:t>
      </w:r>
      <w:r w:rsidRPr="000B4EB5">
        <w:rPr>
          <w:rFonts w:ascii="Verdana" w:hAnsi="Verdana"/>
          <w:color w:val="000000"/>
          <w:sz w:val="20"/>
          <w:lang w:val="ru-RU"/>
        </w:rPr>
        <w:t>, но пускай хотя бы начнет жизнь с чистой совестью!</w:t>
      </w:r>
    </w:p>
    <w:sectPr w:rsidR="00F5130D" w:rsidRPr="000B4EB5" w:rsidSect="000B4EB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3112A" w14:textId="77777777" w:rsidR="00C921A4" w:rsidRDefault="00C921A4" w:rsidP="003E4793">
      <w:pPr>
        <w:spacing w:after="0" w:line="240" w:lineRule="auto"/>
      </w:pPr>
      <w:r>
        <w:separator/>
      </w:r>
    </w:p>
  </w:endnote>
  <w:endnote w:type="continuationSeparator" w:id="0">
    <w:p w14:paraId="43606308" w14:textId="77777777" w:rsidR="00C921A4" w:rsidRDefault="00C921A4" w:rsidP="003E4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FFF74" w14:textId="77777777" w:rsidR="000B4EB5" w:rsidRDefault="000B4EB5" w:rsidP="00443FA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267AAE" w14:textId="77777777" w:rsidR="000B4EB5" w:rsidRDefault="000B4EB5" w:rsidP="000B4E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5E6BC" w14:textId="3B8D0914" w:rsidR="000B4EB5" w:rsidRPr="000B4EB5" w:rsidRDefault="000B4EB5" w:rsidP="000B4EB5">
    <w:pPr>
      <w:pStyle w:val="Footer"/>
      <w:ind w:right="360"/>
      <w:rPr>
        <w:rFonts w:ascii="Arial" w:hAnsi="Arial" w:cs="Arial"/>
        <w:color w:val="999999"/>
        <w:sz w:val="20"/>
        <w:lang w:val="ru-RU"/>
      </w:rPr>
    </w:pPr>
    <w:r w:rsidRPr="000B4EB5">
      <w:rPr>
        <w:rStyle w:val="PageNumber"/>
        <w:rFonts w:ascii="Arial" w:hAnsi="Arial" w:cs="Arial"/>
        <w:color w:val="999999"/>
        <w:sz w:val="20"/>
        <w:lang w:val="ru-RU"/>
      </w:rPr>
      <w:t xml:space="preserve">Библиотека «Артефакт» — </w:t>
    </w:r>
    <w:r w:rsidRPr="000B4EB5">
      <w:rPr>
        <w:rStyle w:val="PageNumber"/>
        <w:rFonts w:ascii="Arial" w:hAnsi="Arial" w:cs="Arial"/>
        <w:color w:val="999999"/>
        <w:sz w:val="20"/>
      </w:rPr>
      <w:t>http</w:t>
    </w:r>
    <w:r w:rsidRPr="000B4EB5">
      <w:rPr>
        <w:rStyle w:val="PageNumber"/>
        <w:rFonts w:ascii="Arial" w:hAnsi="Arial" w:cs="Arial"/>
        <w:color w:val="999999"/>
        <w:sz w:val="20"/>
        <w:lang w:val="ru-RU"/>
      </w:rPr>
      <w:t>://</w:t>
    </w:r>
    <w:r w:rsidRPr="000B4EB5">
      <w:rPr>
        <w:rStyle w:val="PageNumber"/>
        <w:rFonts w:ascii="Arial" w:hAnsi="Arial" w:cs="Arial"/>
        <w:color w:val="999999"/>
        <w:sz w:val="20"/>
      </w:rPr>
      <w:t>artefact</w:t>
    </w:r>
    <w:r w:rsidRPr="000B4EB5">
      <w:rPr>
        <w:rStyle w:val="PageNumber"/>
        <w:rFonts w:ascii="Arial" w:hAnsi="Arial" w:cs="Arial"/>
        <w:color w:val="999999"/>
        <w:sz w:val="20"/>
        <w:lang w:val="ru-RU"/>
      </w:rPr>
      <w:t>.</w:t>
    </w:r>
    <w:r w:rsidRPr="000B4EB5">
      <w:rPr>
        <w:rStyle w:val="PageNumber"/>
        <w:rFonts w:ascii="Arial" w:hAnsi="Arial" w:cs="Arial"/>
        <w:color w:val="999999"/>
        <w:sz w:val="20"/>
      </w:rPr>
      <w:t>lib</w:t>
    </w:r>
    <w:r w:rsidRPr="000B4EB5">
      <w:rPr>
        <w:rStyle w:val="PageNumber"/>
        <w:rFonts w:ascii="Arial" w:hAnsi="Arial" w:cs="Arial"/>
        <w:color w:val="999999"/>
        <w:sz w:val="20"/>
        <w:lang w:val="ru-RU"/>
      </w:rPr>
      <w:t>.</w:t>
    </w:r>
    <w:r w:rsidRPr="000B4EB5">
      <w:rPr>
        <w:rStyle w:val="PageNumber"/>
        <w:rFonts w:ascii="Arial" w:hAnsi="Arial" w:cs="Arial"/>
        <w:color w:val="999999"/>
        <w:sz w:val="20"/>
      </w:rPr>
      <w:t>ru</w:t>
    </w:r>
    <w:r w:rsidRPr="000B4EB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D8D43" w14:textId="77777777" w:rsidR="000B4EB5" w:rsidRDefault="000B4E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897B0" w14:textId="77777777" w:rsidR="00C921A4" w:rsidRDefault="00C921A4" w:rsidP="003E4793">
      <w:pPr>
        <w:spacing w:after="0" w:line="240" w:lineRule="auto"/>
      </w:pPr>
      <w:r>
        <w:separator/>
      </w:r>
    </w:p>
  </w:footnote>
  <w:footnote w:type="continuationSeparator" w:id="0">
    <w:p w14:paraId="26B0ED15" w14:textId="77777777" w:rsidR="00C921A4" w:rsidRDefault="00C921A4" w:rsidP="003E4793">
      <w:pPr>
        <w:spacing w:after="0" w:line="240" w:lineRule="auto"/>
      </w:pPr>
      <w:r>
        <w:continuationSeparator/>
      </w:r>
    </w:p>
  </w:footnote>
  <w:footnote w:id="1">
    <w:p w14:paraId="2089E194" w14:textId="77777777" w:rsidR="003E4793" w:rsidRDefault="003E4793" w:rsidP="000B4EB5">
      <w:pPr>
        <w:pStyle w:val="FootNote"/>
        <w:spacing w:after="60"/>
        <w:ind w:firstLine="0"/>
      </w:pPr>
      <w:r w:rsidRPr="000B4EB5">
        <w:rPr>
          <w:vertAlign w:val="superscript"/>
        </w:rPr>
        <w:footnoteRef/>
      </w:r>
      <w:r>
        <w:t xml:space="preserve"> </w:t>
      </w:r>
      <w:r w:rsidRPr="000B4EB5">
        <w:rPr>
          <w:rFonts w:ascii="Calibri" w:hAnsi="Calibri" w:cs="Calibri"/>
        </w:rPr>
        <w:t>Перевод Н. О. Лосского.</w:t>
      </w:r>
    </w:p>
  </w:footnote>
  <w:footnote w:id="2">
    <w:p w14:paraId="649FB551" w14:textId="77777777" w:rsidR="003E4793" w:rsidRDefault="003E4793" w:rsidP="000B4EB5">
      <w:pPr>
        <w:pStyle w:val="FootNote"/>
        <w:spacing w:after="60"/>
        <w:ind w:firstLine="0"/>
      </w:pPr>
      <w:r w:rsidRPr="000B4EB5">
        <w:rPr>
          <w:vertAlign w:val="superscript"/>
        </w:rPr>
        <w:footnoteRef/>
      </w:r>
      <w:r>
        <w:t xml:space="preserve"> </w:t>
      </w:r>
      <w:r w:rsidRPr="000B4EB5">
        <w:rPr>
          <w:rFonts w:ascii="Calibri" w:hAnsi="Calibri" w:cs="Calibri"/>
        </w:rPr>
        <w:t>смысл существования (фр.).</w:t>
      </w:r>
    </w:p>
  </w:footnote>
  <w:footnote w:id="3">
    <w:p w14:paraId="5DFBDA5D" w14:textId="2C1C843D" w:rsidR="003E4793" w:rsidRDefault="003E4793" w:rsidP="000B4EB5">
      <w:pPr>
        <w:pStyle w:val="FootNote"/>
        <w:spacing w:after="60"/>
        <w:ind w:firstLine="0"/>
      </w:pPr>
      <w:r w:rsidRPr="000B4EB5">
        <w:rPr>
          <w:vertAlign w:val="superscript"/>
        </w:rPr>
        <w:footnoteRef/>
      </w:r>
      <w:r>
        <w:t xml:space="preserve"> </w:t>
      </w:r>
      <w:r w:rsidRPr="000B4EB5">
        <w:rPr>
          <w:rFonts w:ascii="Calibri" w:hAnsi="Calibri" w:cs="Calibri"/>
        </w:rPr>
        <w:t>Джордж Беркли (1685</w:t>
      </w:r>
      <w:r w:rsidR="000B4EB5">
        <w:rPr>
          <w:rFonts w:ascii="Calibri" w:hAnsi="Calibri" w:cs="Calibri"/>
        </w:rPr>
        <w:t>—</w:t>
      </w:r>
      <w:r w:rsidRPr="000B4EB5">
        <w:rPr>
          <w:rFonts w:ascii="Calibri" w:hAnsi="Calibri" w:cs="Calibri"/>
        </w:rPr>
        <w:t>1753)</w:t>
      </w:r>
      <w:r w:rsidR="000B4EB5">
        <w:rPr>
          <w:rFonts w:ascii="Calibri" w:hAnsi="Calibri" w:cs="Calibri"/>
        </w:rPr>
        <w:t xml:space="preserve"> — </w:t>
      </w:r>
      <w:r w:rsidRPr="000B4EB5">
        <w:rPr>
          <w:rFonts w:ascii="Calibri" w:hAnsi="Calibri" w:cs="Calibri"/>
        </w:rPr>
        <w:t>английский философ, известный своей системой спиритуалистической философии. Последовательно развивал тезис, что «бытие</w:t>
      </w:r>
      <w:r w:rsidR="000B4EB5">
        <w:rPr>
          <w:rFonts w:ascii="Calibri" w:hAnsi="Calibri" w:cs="Calibri"/>
        </w:rPr>
        <w:t xml:space="preserve"> — </w:t>
      </w:r>
      <w:r w:rsidRPr="000B4EB5">
        <w:rPr>
          <w:rFonts w:ascii="Calibri" w:hAnsi="Calibri" w:cs="Calibri"/>
        </w:rPr>
        <w:t>это либо то, что воспринимается, либо тот, кто воспринимает».</w:t>
      </w:r>
    </w:p>
  </w:footnote>
  <w:footnote w:id="4">
    <w:p w14:paraId="21F4F7E1" w14:textId="13E7A8A5" w:rsidR="003E4793" w:rsidRDefault="003E4793" w:rsidP="000B4EB5">
      <w:pPr>
        <w:pStyle w:val="FootNote"/>
        <w:spacing w:after="60"/>
        <w:ind w:firstLine="0"/>
      </w:pPr>
      <w:r w:rsidRPr="000B4EB5">
        <w:rPr>
          <w:vertAlign w:val="superscript"/>
        </w:rPr>
        <w:footnoteRef/>
      </w:r>
      <w:r>
        <w:t xml:space="preserve"> </w:t>
      </w:r>
      <w:r w:rsidRPr="000B4EB5">
        <w:rPr>
          <w:rFonts w:ascii="Calibri" w:hAnsi="Calibri" w:cs="Calibri"/>
        </w:rPr>
        <w:t xml:space="preserve">Априори (лат. </w:t>
      </w:r>
      <w:r w:rsidRPr="000B4EB5">
        <w:rPr>
          <w:rFonts w:ascii="Calibri" w:hAnsi="Calibri" w:cs="Calibri"/>
          <w:i/>
          <w:iCs/>
        </w:rPr>
        <w:t>а рпоп</w:t>
      </w:r>
      <w:r w:rsidR="000B4EB5">
        <w:rPr>
          <w:rFonts w:ascii="Calibri" w:hAnsi="Calibri" w:cs="Calibri"/>
          <w:i/>
          <w:iCs/>
        </w:rPr>
        <w:t xml:space="preserve"> — </w:t>
      </w:r>
      <w:r w:rsidRPr="000B4EB5">
        <w:rPr>
          <w:rFonts w:ascii="Calibri" w:hAnsi="Calibri" w:cs="Calibri"/>
        </w:rPr>
        <w:t>буквально «от предшествующего»)</w:t>
      </w:r>
      <w:r w:rsidR="000B4EB5">
        <w:rPr>
          <w:rFonts w:ascii="Calibri" w:hAnsi="Calibri" w:cs="Calibri"/>
        </w:rPr>
        <w:t xml:space="preserve"> — </w:t>
      </w:r>
      <w:r w:rsidRPr="000B4EB5">
        <w:rPr>
          <w:rFonts w:ascii="Calibri" w:hAnsi="Calibri" w:cs="Calibri"/>
        </w:rPr>
        <w:t>знание, полученное до опыта и независимо от него, т. е. знание как бы заранее известное.</w:t>
      </w:r>
    </w:p>
  </w:footnote>
  <w:footnote w:id="5">
    <w:p w14:paraId="4DD64143" w14:textId="0746EA9B" w:rsidR="003E4793" w:rsidRDefault="003E4793" w:rsidP="000B4EB5">
      <w:pPr>
        <w:pStyle w:val="FootNote"/>
        <w:spacing w:after="60"/>
        <w:ind w:firstLine="0"/>
      </w:pPr>
      <w:r w:rsidRPr="000B4EB5">
        <w:rPr>
          <w:vertAlign w:val="superscript"/>
        </w:rPr>
        <w:footnoteRef/>
      </w:r>
      <w:r>
        <w:t xml:space="preserve"> </w:t>
      </w:r>
      <w:r w:rsidRPr="000B4EB5">
        <w:rPr>
          <w:rFonts w:ascii="Calibri" w:hAnsi="Calibri" w:cs="Calibri"/>
        </w:rPr>
        <w:t>«Уолден, или Жизнь в лесу»</w:t>
      </w:r>
      <w:r w:rsidR="000B4EB5">
        <w:rPr>
          <w:rFonts w:ascii="Calibri" w:hAnsi="Calibri" w:cs="Calibri"/>
        </w:rPr>
        <w:t xml:space="preserve"> — </w:t>
      </w:r>
      <w:r w:rsidRPr="000B4EB5">
        <w:rPr>
          <w:rFonts w:ascii="Calibri" w:hAnsi="Calibri" w:cs="Calibri"/>
        </w:rPr>
        <w:t>главная книга американского поэта и мыслителя Генри Дэвида Торо, в которой он рассказывает о том, как больше двух лет прожил в изоляции от общества, обеспечивая себя всем необходимым.</w:t>
      </w:r>
    </w:p>
  </w:footnote>
  <w:footnote w:id="6">
    <w:p w14:paraId="2F928EF8" w14:textId="77777777" w:rsidR="003E4793" w:rsidRDefault="003E4793" w:rsidP="000B4EB5">
      <w:pPr>
        <w:pStyle w:val="FootNote"/>
        <w:spacing w:after="60"/>
        <w:ind w:firstLine="0"/>
      </w:pPr>
      <w:r w:rsidRPr="000B4EB5">
        <w:rPr>
          <w:vertAlign w:val="superscript"/>
        </w:rPr>
        <w:footnoteRef/>
      </w:r>
      <w:r>
        <w:t xml:space="preserve"> </w:t>
      </w:r>
      <w:r w:rsidRPr="000B4EB5">
        <w:rPr>
          <w:rFonts w:ascii="Calibri" w:hAnsi="Calibri" w:cs="Calibri"/>
        </w:rPr>
        <w:t>А.Теннисон «Локсли</w:t>
      </w:r>
      <w:r w:rsidRPr="000B4EB5">
        <w:rPr>
          <w:rFonts w:ascii="Calibri" w:hAnsi="Calibri" w:cs="Calibri"/>
        </w:rPr>
        <w:noBreakHyphen/>
        <w:t>Холл» (пер. С. Лихачевой).</w:t>
      </w:r>
    </w:p>
  </w:footnote>
  <w:footnote w:id="7">
    <w:p w14:paraId="24837B97" w14:textId="77777777" w:rsidR="003E4793" w:rsidRDefault="003E4793" w:rsidP="000B4EB5">
      <w:pPr>
        <w:pStyle w:val="FootNote"/>
        <w:spacing w:after="60"/>
        <w:ind w:firstLine="0"/>
      </w:pPr>
      <w:r w:rsidRPr="000B4EB5">
        <w:rPr>
          <w:vertAlign w:val="superscript"/>
        </w:rPr>
        <w:footnoteRef/>
      </w:r>
      <w:r>
        <w:t xml:space="preserve"> </w:t>
      </w:r>
      <w:r w:rsidRPr="000B4EB5">
        <w:rPr>
          <w:rFonts w:ascii="Calibri" w:hAnsi="Calibri" w:cs="Calibri"/>
        </w:rPr>
        <w:t>Имеются в виду потомки библейского Каина. «Цилла также родила Тувалкаина, который был ковачом всех орудий из меди и железа». (Бытие, 4:22).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C62A" w14:textId="77777777" w:rsidR="000B4EB5" w:rsidRDefault="000B4E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63FE2" w14:textId="6ACFBD49" w:rsidR="000B4EB5" w:rsidRPr="000B4EB5" w:rsidRDefault="000B4EB5" w:rsidP="000B4EB5">
    <w:pPr>
      <w:pStyle w:val="Header"/>
      <w:rPr>
        <w:rFonts w:ascii="Arial" w:hAnsi="Arial" w:cs="Arial"/>
        <w:color w:val="999999"/>
        <w:sz w:val="20"/>
        <w:lang w:val="ru-RU"/>
      </w:rPr>
    </w:pPr>
    <w:r w:rsidRPr="000B4EB5">
      <w:rPr>
        <w:rFonts w:ascii="Arial" w:hAnsi="Arial" w:cs="Arial"/>
        <w:color w:val="999999"/>
        <w:sz w:val="20"/>
        <w:lang w:val="ru-RU"/>
      </w:rPr>
      <w:t xml:space="preserve">Библиотека «Артефакт» — </w:t>
    </w:r>
    <w:r w:rsidRPr="000B4EB5">
      <w:rPr>
        <w:rFonts w:ascii="Arial" w:hAnsi="Arial" w:cs="Arial"/>
        <w:color w:val="999999"/>
        <w:sz w:val="20"/>
      </w:rPr>
      <w:t>http</w:t>
    </w:r>
    <w:r w:rsidRPr="000B4EB5">
      <w:rPr>
        <w:rFonts w:ascii="Arial" w:hAnsi="Arial" w:cs="Arial"/>
        <w:color w:val="999999"/>
        <w:sz w:val="20"/>
        <w:lang w:val="ru-RU"/>
      </w:rPr>
      <w:t>://</w:t>
    </w:r>
    <w:r w:rsidRPr="000B4EB5">
      <w:rPr>
        <w:rFonts w:ascii="Arial" w:hAnsi="Arial" w:cs="Arial"/>
        <w:color w:val="999999"/>
        <w:sz w:val="20"/>
      </w:rPr>
      <w:t>artefact</w:t>
    </w:r>
    <w:r w:rsidRPr="000B4EB5">
      <w:rPr>
        <w:rFonts w:ascii="Arial" w:hAnsi="Arial" w:cs="Arial"/>
        <w:color w:val="999999"/>
        <w:sz w:val="20"/>
        <w:lang w:val="ru-RU"/>
      </w:rPr>
      <w:t>.</w:t>
    </w:r>
    <w:r w:rsidRPr="000B4EB5">
      <w:rPr>
        <w:rFonts w:ascii="Arial" w:hAnsi="Arial" w:cs="Arial"/>
        <w:color w:val="999999"/>
        <w:sz w:val="20"/>
      </w:rPr>
      <w:t>lib</w:t>
    </w:r>
    <w:r w:rsidRPr="000B4EB5">
      <w:rPr>
        <w:rFonts w:ascii="Arial" w:hAnsi="Arial" w:cs="Arial"/>
        <w:color w:val="999999"/>
        <w:sz w:val="20"/>
        <w:lang w:val="ru-RU"/>
      </w:rPr>
      <w:t>.</w:t>
    </w:r>
    <w:r w:rsidRPr="000B4EB5">
      <w:rPr>
        <w:rFonts w:ascii="Arial" w:hAnsi="Arial" w:cs="Arial"/>
        <w:color w:val="999999"/>
        <w:sz w:val="20"/>
      </w:rPr>
      <w:t>ru</w:t>
    </w:r>
    <w:r w:rsidRPr="000B4EB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443D" w14:textId="77777777" w:rsidR="000B4EB5" w:rsidRDefault="000B4E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4EB5"/>
    <w:rsid w:val="0015074B"/>
    <w:rsid w:val="0029639D"/>
    <w:rsid w:val="00326F90"/>
    <w:rsid w:val="003B59A2"/>
    <w:rsid w:val="003E4793"/>
    <w:rsid w:val="005432FF"/>
    <w:rsid w:val="00AA1D8D"/>
    <w:rsid w:val="00B47730"/>
    <w:rsid w:val="00C921A4"/>
    <w:rsid w:val="00CB0664"/>
    <w:rsid w:val="00F5130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F2444F"/>
  <w14:defaultImageDpi w14:val="300"/>
  <w15:docId w15:val="{C8E86383-7A57-417E-B96A-CCF18EE7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3E4793"/>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3E4793"/>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FootNote">
    <w:name w:val="FootNote"/>
    <w:next w:val="Normal"/>
    <w:uiPriority w:val="99"/>
    <w:rsid w:val="003E4793"/>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0B4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003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8557</Words>
  <Characters>48267</Characters>
  <Application>Microsoft Office Word</Application>
  <DocSecurity>0</DocSecurity>
  <Lines>893</Lines>
  <Paragraphs>308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56516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Загадай звезду</dc:title>
  <dc:subject/>
  <dc:creator>Роберт Янг</dc:creator>
  <cp:keywords/>
  <dc:description/>
  <cp:lastModifiedBy>Andrey Piskunov</cp:lastModifiedBy>
  <cp:revision>6</cp:revision>
  <dcterms:created xsi:type="dcterms:W3CDTF">2013-12-23T23:15:00Z</dcterms:created>
  <dcterms:modified xsi:type="dcterms:W3CDTF">2025-05-30T07:38:00Z</dcterms:modified>
  <cp:category/>
</cp:coreProperties>
</file>